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1479" w:rsidRPr="0056195E" w:rsidRDefault="00335EB5">
      <w:pPr>
        <w:spacing w:after="0" w:line="408" w:lineRule="auto"/>
        <w:ind w:left="120"/>
        <w:jc w:val="center"/>
        <w:rPr>
          <w:lang w:val="ru-RU"/>
        </w:rPr>
      </w:pPr>
      <w:r w:rsidRPr="0056195E">
        <w:rPr>
          <w:rFonts w:ascii="Times New Roman" w:hAnsi="Times New Roman"/>
          <w:b/>
          <w:color w:val="000000"/>
          <w:sz w:val="28"/>
          <w:lang w:val="ru-RU"/>
        </w:rPr>
        <w:t>МИНИСТЕРСТВО ПРОСВЕЩЕНИЯ РОССИЙСКОЙ ФЕДЕРАЦИИ</w:t>
      </w:r>
    </w:p>
    <w:p w:rsidR="00E61479" w:rsidRPr="0056195E" w:rsidRDefault="00335EB5">
      <w:pPr>
        <w:spacing w:after="0" w:line="408" w:lineRule="auto"/>
        <w:ind w:left="120"/>
        <w:jc w:val="center"/>
        <w:rPr>
          <w:lang w:val="ru-RU"/>
        </w:rPr>
      </w:pPr>
      <w:bookmarkStart w:id="0" w:name="31c95254-269f-41e1-a79f-be9f9d3960d3"/>
      <w:r w:rsidRPr="0056195E">
        <w:rPr>
          <w:rFonts w:ascii="Times New Roman" w:hAnsi="Times New Roman"/>
          <w:b/>
          <w:color w:val="000000"/>
          <w:sz w:val="28"/>
          <w:lang w:val="ru-RU"/>
        </w:rPr>
        <w:t>Министерство образования Красноярского края</w:t>
      </w:r>
      <w:bookmarkEnd w:id="0"/>
      <w:r w:rsidRPr="0056195E">
        <w:rPr>
          <w:rFonts w:ascii="Times New Roman" w:hAnsi="Times New Roman"/>
          <w:b/>
          <w:color w:val="333333"/>
          <w:sz w:val="28"/>
          <w:lang w:val="ru-RU"/>
        </w:rPr>
        <w:t xml:space="preserve"> </w:t>
      </w:r>
    </w:p>
    <w:p w:rsidR="00E61479" w:rsidRPr="0056195E" w:rsidRDefault="00335EB5">
      <w:pPr>
        <w:spacing w:after="0" w:line="408" w:lineRule="auto"/>
        <w:ind w:left="120"/>
        <w:jc w:val="center"/>
        <w:rPr>
          <w:lang w:val="ru-RU"/>
        </w:rPr>
      </w:pPr>
      <w:bookmarkStart w:id="1" w:name="90ba531f-4b71-4e4a-9c21-90b903171fba"/>
      <w:proofErr w:type="gramStart"/>
      <w:r w:rsidRPr="0056195E">
        <w:rPr>
          <w:rFonts w:ascii="Times New Roman" w:hAnsi="Times New Roman"/>
          <w:b/>
          <w:color w:val="000000"/>
          <w:sz w:val="28"/>
          <w:lang w:val="ru-RU"/>
        </w:rPr>
        <w:t>Администрация</w:t>
      </w:r>
      <w:proofErr w:type="gramEnd"/>
      <w:r w:rsidRPr="0056195E">
        <w:rPr>
          <w:rFonts w:ascii="Times New Roman" w:hAnsi="Times New Roman"/>
          <w:b/>
          <w:color w:val="000000"/>
          <w:sz w:val="28"/>
          <w:lang w:val="ru-RU"/>
        </w:rPr>
        <w:t xml:space="preserve"> ЗАТО Железногорск</w:t>
      </w:r>
      <w:bookmarkEnd w:id="1"/>
    </w:p>
    <w:p w:rsidR="00E61479" w:rsidRPr="0056195E" w:rsidRDefault="00335EB5" w:rsidP="00FF618C">
      <w:pPr>
        <w:spacing w:after="0" w:line="408" w:lineRule="auto"/>
        <w:ind w:left="120"/>
        <w:jc w:val="center"/>
        <w:rPr>
          <w:lang w:val="ru-RU"/>
        </w:rPr>
      </w:pPr>
      <w:r w:rsidRPr="0056195E">
        <w:rPr>
          <w:rFonts w:ascii="Times New Roman" w:hAnsi="Times New Roman"/>
          <w:b/>
          <w:color w:val="000000"/>
          <w:sz w:val="28"/>
          <w:lang w:val="ru-RU"/>
        </w:rPr>
        <w:t>МБОУ Гимназия № 91</w:t>
      </w:r>
    </w:p>
    <w:p w:rsidR="00E61479" w:rsidRPr="0056195E" w:rsidRDefault="00E61479">
      <w:pPr>
        <w:spacing w:after="0"/>
        <w:ind w:left="120"/>
        <w:rPr>
          <w:lang w:val="ru-RU"/>
        </w:rPr>
      </w:pPr>
    </w:p>
    <w:p w:rsidR="00E61479" w:rsidRPr="0056195E" w:rsidRDefault="00E61479">
      <w:pPr>
        <w:spacing w:after="0"/>
        <w:ind w:left="120"/>
        <w:rPr>
          <w:lang w:val="ru-RU"/>
        </w:rPr>
      </w:pPr>
    </w:p>
    <w:tbl>
      <w:tblPr>
        <w:tblW w:w="0" w:type="auto"/>
        <w:tblLook w:val="04A0" w:firstRow="1" w:lastRow="0" w:firstColumn="1" w:lastColumn="0" w:noHBand="0" w:noVBand="1"/>
      </w:tblPr>
      <w:tblGrid>
        <w:gridCol w:w="3114"/>
        <w:gridCol w:w="3115"/>
        <w:gridCol w:w="3115"/>
      </w:tblGrid>
      <w:tr w:rsidR="00FF618C" w:rsidRPr="0056195E">
        <w:tc>
          <w:tcPr>
            <w:tcW w:w="3114" w:type="dxa"/>
          </w:tcPr>
          <w:p w:rsidR="00FF618C" w:rsidRPr="0040209D" w:rsidRDefault="00FF618C" w:rsidP="00FF618C">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FF618C" w:rsidRPr="008944ED" w:rsidRDefault="00FF618C" w:rsidP="00FF618C">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кафедры</w:t>
            </w:r>
          </w:p>
          <w:p w:rsidR="00FF618C" w:rsidRDefault="00FF618C" w:rsidP="00FF618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w:t>
            </w:r>
            <w:r w:rsidRPr="00344265">
              <w:rPr>
                <w:rFonts w:ascii="Times New Roman" w:eastAsia="Times New Roman" w:hAnsi="Times New Roman"/>
                <w:color w:val="000000"/>
                <w:sz w:val="24"/>
                <w:szCs w:val="24"/>
                <w:lang w:val="ru-RU"/>
              </w:rPr>
              <w:t>2</w:t>
            </w:r>
            <w:r>
              <w:rPr>
                <w:rFonts w:ascii="Times New Roman" w:eastAsia="Times New Roman" w:hAnsi="Times New Roman"/>
                <w:color w:val="000000"/>
                <w:sz w:val="24"/>
                <w:szCs w:val="24"/>
                <w:lang w:val="ru-RU"/>
              </w:rPr>
              <w:t xml:space="preserve">8» </w:t>
            </w:r>
            <w:r w:rsidRPr="00344265">
              <w:rPr>
                <w:rFonts w:ascii="Times New Roman" w:eastAsia="Times New Roman" w:hAnsi="Times New Roman"/>
                <w:color w:val="000000"/>
                <w:sz w:val="24"/>
                <w:szCs w:val="24"/>
                <w:lang w:val="ru-RU"/>
              </w:rPr>
              <w:t>августа</w:t>
            </w:r>
            <w:r w:rsidRPr="00355D67">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Pr>
                <w:rFonts w:ascii="Times New Roman" w:eastAsia="Times New Roman" w:hAnsi="Times New Roman"/>
                <w:color w:val="000000"/>
                <w:sz w:val="24"/>
                <w:szCs w:val="24"/>
                <w:lang w:val="ru-RU"/>
              </w:rPr>
              <w:t>5 г.</w:t>
            </w:r>
          </w:p>
          <w:p w:rsidR="00FF618C" w:rsidRPr="0040209D" w:rsidRDefault="00FF618C" w:rsidP="00FF618C">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FF618C" w:rsidRPr="0040209D" w:rsidRDefault="00FF618C" w:rsidP="00FF618C">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FF618C" w:rsidRPr="007E386D" w:rsidRDefault="00FF618C" w:rsidP="00FF618C">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НМС</w:t>
            </w:r>
          </w:p>
          <w:p w:rsidR="00FF618C" w:rsidRDefault="00FF618C" w:rsidP="00FF618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№1 от «29»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Pr>
                <w:rFonts w:ascii="Times New Roman" w:eastAsia="Times New Roman" w:hAnsi="Times New Roman"/>
                <w:color w:val="000000"/>
                <w:sz w:val="24"/>
                <w:szCs w:val="24"/>
                <w:lang w:val="ru-RU"/>
              </w:rPr>
              <w:t>5 г.</w:t>
            </w:r>
          </w:p>
          <w:p w:rsidR="00FF618C" w:rsidRPr="0040209D" w:rsidRDefault="00FF618C" w:rsidP="00FF618C">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FF618C" w:rsidRDefault="00FF618C" w:rsidP="00FF618C">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FF618C" w:rsidRDefault="00FF618C" w:rsidP="00FF618C">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Директор МБОУ Гимназия №91 </w:t>
            </w:r>
          </w:p>
          <w:p w:rsidR="00FF618C" w:rsidRPr="008944ED" w:rsidRDefault="00FF618C" w:rsidP="00FF618C">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____________________</w:t>
            </w:r>
          </w:p>
          <w:p w:rsidR="00FF618C" w:rsidRPr="008944ED" w:rsidRDefault="00FF618C" w:rsidP="00FF618C">
            <w:pPr>
              <w:autoSpaceDE w:val="0"/>
              <w:autoSpaceDN w:val="0"/>
              <w:spacing w:after="0" w:line="240" w:lineRule="auto"/>
              <w:jc w:val="center"/>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Головкина Т.В.</w:t>
            </w:r>
          </w:p>
          <w:p w:rsidR="00FF618C" w:rsidRDefault="00FF618C" w:rsidP="00FF618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 21 от «1» </w:t>
            </w:r>
            <w:r w:rsidRPr="00344265">
              <w:rPr>
                <w:rFonts w:ascii="Times New Roman" w:eastAsia="Times New Roman" w:hAnsi="Times New Roman"/>
                <w:color w:val="000000"/>
                <w:sz w:val="24"/>
                <w:szCs w:val="24"/>
                <w:lang w:val="ru-RU"/>
              </w:rPr>
              <w:t>сентября</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Pr>
                <w:rFonts w:ascii="Times New Roman" w:eastAsia="Times New Roman" w:hAnsi="Times New Roman"/>
                <w:color w:val="000000"/>
                <w:sz w:val="24"/>
                <w:szCs w:val="24"/>
                <w:lang w:val="ru-RU"/>
              </w:rPr>
              <w:t>5 г.</w:t>
            </w:r>
          </w:p>
          <w:p w:rsidR="00FF618C" w:rsidRPr="0040209D" w:rsidRDefault="00FF618C" w:rsidP="00FF618C">
            <w:pPr>
              <w:autoSpaceDE w:val="0"/>
              <w:autoSpaceDN w:val="0"/>
              <w:spacing w:after="120" w:line="240" w:lineRule="auto"/>
              <w:jc w:val="both"/>
              <w:rPr>
                <w:rFonts w:ascii="Times New Roman" w:eastAsia="Times New Roman" w:hAnsi="Times New Roman"/>
                <w:color w:val="000000"/>
                <w:sz w:val="24"/>
                <w:szCs w:val="24"/>
                <w:lang w:val="ru-RU"/>
              </w:rPr>
            </w:pPr>
          </w:p>
        </w:tc>
      </w:tr>
    </w:tbl>
    <w:p w:rsidR="00E61479" w:rsidRPr="0056195E" w:rsidRDefault="00E61479">
      <w:pPr>
        <w:spacing w:after="0"/>
        <w:ind w:left="120"/>
        <w:rPr>
          <w:lang w:val="ru-RU"/>
        </w:rPr>
      </w:pPr>
    </w:p>
    <w:p w:rsidR="00E61479" w:rsidRPr="0056195E" w:rsidRDefault="00E61479">
      <w:pPr>
        <w:spacing w:after="0"/>
        <w:ind w:left="120"/>
        <w:rPr>
          <w:lang w:val="ru-RU"/>
        </w:rPr>
      </w:pPr>
    </w:p>
    <w:p w:rsidR="00E61479" w:rsidRPr="0056195E" w:rsidRDefault="00E61479">
      <w:pPr>
        <w:spacing w:after="0"/>
        <w:ind w:left="120"/>
        <w:rPr>
          <w:lang w:val="ru-RU"/>
        </w:rPr>
      </w:pPr>
    </w:p>
    <w:p w:rsidR="00E61479" w:rsidRPr="0056195E" w:rsidRDefault="00E61479">
      <w:pPr>
        <w:spacing w:after="0"/>
        <w:ind w:left="120"/>
        <w:rPr>
          <w:lang w:val="ru-RU"/>
        </w:rPr>
      </w:pPr>
    </w:p>
    <w:p w:rsidR="00E61479" w:rsidRPr="0056195E" w:rsidRDefault="00E61479">
      <w:pPr>
        <w:spacing w:after="0"/>
        <w:ind w:left="120"/>
        <w:rPr>
          <w:lang w:val="ru-RU"/>
        </w:rPr>
      </w:pPr>
    </w:p>
    <w:p w:rsidR="00E61479" w:rsidRPr="0056195E" w:rsidRDefault="00335EB5">
      <w:pPr>
        <w:spacing w:after="0" w:line="408" w:lineRule="auto"/>
        <w:ind w:left="120"/>
        <w:jc w:val="center"/>
        <w:rPr>
          <w:lang w:val="ru-RU"/>
        </w:rPr>
      </w:pPr>
      <w:r w:rsidRPr="0056195E">
        <w:rPr>
          <w:rFonts w:ascii="Times New Roman" w:hAnsi="Times New Roman"/>
          <w:b/>
          <w:color w:val="000000"/>
          <w:sz w:val="28"/>
          <w:lang w:val="ru-RU"/>
        </w:rPr>
        <w:t>РАБОЧАЯ ПРОГРАММА</w:t>
      </w:r>
    </w:p>
    <w:p w:rsidR="00E61479" w:rsidRPr="0056195E" w:rsidRDefault="00335EB5">
      <w:pPr>
        <w:spacing w:after="0" w:line="408" w:lineRule="auto"/>
        <w:ind w:left="120"/>
        <w:jc w:val="center"/>
        <w:rPr>
          <w:lang w:val="ru-RU"/>
        </w:rPr>
      </w:pPr>
      <w:r w:rsidRPr="0056195E">
        <w:rPr>
          <w:rFonts w:ascii="Times New Roman" w:hAnsi="Times New Roman"/>
          <w:color w:val="000000"/>
          <w:sz w:val="28"/>
          <w:lang w:val="ru-RU"/>
        </w:rPr>
        <w:t>(</w:t>
      </w:r>
      <w:r>
        <w:rPr>
          <w:rFonts w:ascii="Times New Roman" w:hAnsi="Times New Roman"/>
          <w:color w:val="000000"/>
          <w:sz w:val="28"/>
        </w:rPr>
        <w:t>ID</w:t>
      </w:r>
      <w:r w:rsidRPr="0056195E">
        <w:rPr>
          <w:rFonts w:ascii="Times New Roman" w:hAnsi="Times New Roman"/>
          <w:color w:val="000000"/>
          <w:sz w:val="28"/>
          <w:lang w:val="ru-RU"/>
        </w:rPr>
        <w:t xml:space="preserve"> 7493799)</w:t>
      </w:r>
    </w:p>
    <w:p w:rsidR="00E61479" w:rsidRPr="0056195E" w:rsidRDefault="00E61479">
      <w:pPr>
        <w:spacing w:after="0"/>
        <w:ind w:left="120"/>
        <w:jc w:val="center"/>
        <w:rPr>
          <w:lang w:val="ru-RU"/>
        </w:rPr>
      </w:pPr>
    </w:p>
    <w:p w:rsidR="00E61479" w:rsidRPr="0056195E" w:rsidRDefault="00335EB5">
      <w:pPr>
        <w:spacing w:after="0" w:line="408" w:lineRule="auto"/>
        <w:ind w:left="120"/>
        <w:jc w:val="center"/>
        <w:rPr>
          <w:lang w:val="ru-RU"/>
        </w:rPr>
      </w:pPr>
      <w:r w:rsidRPr="0056195E">
        <w:rPr>
          <w:rFonts w:ascii="Times New Roman" w:hAnsi="Times New Roman"/>
          <w:b/>
          <w:color w:val="000000"/>
          <w:sz w:val="28"/>
          <w:lang w:val="ru-RU"/>
        </w:rPr>
        <w:t>учебного предмета «Литература. Углубленный уровень»</w:t>
      </w:r>
    </w:p>
    <w:p w:rsidR="00E61479" w:rsidRPr="0056195E" w:rsidRDefault="00335EB5">
      <w:pPr>
        <w:spacing w:after="0" w:line="408" w:lineRule="auto"/>
        <w:ind w:left="120"/>
        <w:jc w:val="center"/>
        <w:rPr>
          <w:lang w:val="ru-RU"/>
        </w:rPr>
      </w:pPr>
      <w:r w:rsidRPr="0056195E">
        <w:rPr>
          <w:rFonts w:ascii="Times New Roman" w:hAnsi="Times New Roman"/>
          <w:color w:val="000000"/>
          <w:sz w:val="28"/>
          <w:lang w:val="ru-RU"/>
        </w:rPr>
        <w:t xml:space="preserve">для обучающихся 10-11 классов </w:t>
      </w:r>
    </w:p>
    <w:p w:rsidR="00E61479" w:rsidRPr="0056195E" w:rsidRDefault="00E61479">
      <w:pPr>
        <w:spacing w:after="0"/>
        <w:ind w:left="120"/>
        <w:jc w:val="center"/>
        <w:rPr>
          <w:lang w:val="ru-RU"/>
        </w:rPr>
      </w:pPr>
    </w:p>
    <w:p w:rsidR="00E61479" w:rsidRPr="0056195E" w:rsidRDefault="00E61479">
      <w:pPr>
        <w:spacing w:after="0"/>
        <w:ind w:left="120"/>
        <w:jc w:val="center"/>
        <w:rPr>
          <w:lang w:val="ru-RU"/>
        </w:rPr>
      </w:pPr>
    </w:p>
    <w:p w:rsidR="00E61479" w:rsidRPr="0056195E" w:rsidRDefault="00E61479">
      <w:pPr>
        <w:spacing w:after="0"/>
        <w:ind w:left="120"/>
        <w:jc w:val="center"/>
        <w:rPr>
          <w:lang w:val="ru-RU"/>
        </w:rPr>
      </w:pPr>
    </w:p>
    <w:p w:rsidR="00E61479" w:rsidRPr="0056195E" w:rsidRDefault="00E61479">
      <w:pPr>
        <w:spacing w:after="0"/>
        <w:ind w:left="120"/>
        <w:jc w:val="center"/>
        <w:rPr>
          <w:lang w:val="ru-RU"/>
        </w:rPr>
      </w:pPr>
    </w:p>
    <w:p w:rsidR="00E61479" w:rsidRPr="0056195E" w:rsidRDefault="00E61479">
      <w:pPr>
        <w:spacing w:after="0"/>
        <w:ind w:left="120"/>
        <w:jc w:val="center"/>
        <w:rPr>
          <w:lang w:val="ru-RU"/>
        </w:rPr>
      </w:pPr>
    </w:p>
    <w:p w:rsidR="00E61479" w:rsidRPr="0056195E" w:rsidRDefault="00E61479">
      <w:pPr>
        <w:spacing w:after="0"/>
        <w:ind w:left="120"/>
        <w:jc w:val="center"/>
        <w:rPr>
          <w:lang w:val="ru-RU"/>
        </w:rPr>
      </w:pPr>
    </w:p>
    <w:p w:rsidR="00E61479" w:rsidRPr="0056195E" w:rsidRDefault="00E61479" w:rsidP="00FF618C">
      <w:pPr>
        <w:spacing w:after="0"/>
        <w:rPr>
          <w:lang w:val="ru-RU"/>
        </w:rPr>
      </w:pPr>
    </w:p>
    <w:p w:rsidR="00E61479" w:rsidRPr="0056195E" w:rsidRDefault="00E61479">
      <w:pPr>
        <w:spacing w:after="0"/>
        <w:ind w:left="120"/>
        <w:jc w:val="center"/>
        <w:rPr>
          <w:lang w:val="ru-RU"/>
        </w:rPr>
      </w:pPr>
    </w:p>
    <w:p w:rsidR="00E61479" w:rsidRPr="0056195E" w:rsidRDefault="00E61479">
      <w:pPr>
        <w:spacing w:after="0"/>
        <w:ind w:left="120"/>
        <w:jc w:val="center"/>
        <w:rPr>
          <w:lang w:val="ru-RU"/>
        </w:rPr>
      </w:pPr>
    </w:p>
    <w:p w:rsidR="00E61479" w:rsidRPr="0056195E" w:rsidRDefault="00E61479">
      <w:pPr>
        <w:spacing w:after="0"/>
        <w:ind w:left="120"/>
        <w:jc w:val="center"/>
        <w:rPr>
          <w:lang w:val="ru-RU"/>
        </w:rPr>
      </w:pPr>
    </w:p>
    <w:p w:rsidR="00E61479" w:rsidRPr="0056195E" w:rsidRDefault="00E61479">
      <w:pPr>
        <w:spacing w:after="0"/>
        <w:ind w:left="120"/>
        <w:jc w:val="center"/>
        <w:rPr>
          <w:lang w:val="ru-RU"/>
        </w:rPr>
      </w:pPr>
    </w:p>
    <w:p w:rsidR="00E61479" w:rsidRPr="0056195E" w:rsidRDefault="00335EB5">
      <w:pPr>
        <w:spacing w:after="0"/>
        <w:ind w:left="120"/>
        <w:jc w:val="center"/>
        <w:rPr>
          <w:lang w:val="ru-RU"/>
        </w:rPr>
      </w:pPr>
      <w:bookmarkStart w:id="2" w:name="c63a5ee0-0836-40cd-a7b6-9bd36da85929"/>
      <w:r w:rsidRPr="0056195E">
        <w:rPr>
          <w:rFonts w:ascii="Times New Roman" w:hAnsi="Times New Roman"/>
          <w:b/>
          <w:color w:val="000000"/>
          <w:sz w:val="28"/>
          <w:lang w:val="ru-RU"/>
        </w:rPr>
        <w:t>Железногорск</w:t>
      </w:r>
      <w:bookmarkEnd w:id="2"/>
      <w:r w:rsidRPr="0056195E">
        <w:rPr>
          <w:rFonts w:ascii="Times New Roman" w:hAnsi="Times New Roman"/>
          <w:b/>
          <w:color w:val="000000"/>
          <w:sz w:val="28"/>
          <w:lang w:val="ru-RU"/>
        </w:rPr>
        <w:t xml:space="preserve"> </w:t>
      </w:r>
      <w:bookmarkStart w:id="3" w:name="f448cfdc-48bb-4000-af66-4be49c6a952a"/>
      <w:r w:rsidRPr="0056195E">
        <w:rPr>
          <w:rFonts w:ascii="Times New Roman" w:hAnsi="Times New Roman"/>
          <w:b/>
          <w:color w:val="000000"/>
          <w:sz w:val="28"/>
          <w:lang w:val="ru-RU"/>
        </w:rPr>
        <w:t>2025</w:t>
      </w:r>
      <w:bookmarkEnd w:id="3"/>
    </w:p>
    <w:p w:rsidR="00E61479" w:rsidRPr="0056195E" w:rsidRDefault="00E61479">
      <w:pPr>
        <w:spacing w:after="0"/>
        <w:ind w:left="120"/>
        <w:rPr>
          <w:lang w:val="ru-RU"/>
        </w:rPr>
      </w:pPr>
    </w:p>
    <w:p w:rsidR="00E61479" w:rsidRPr="0056195E" w:rsidRDefault="00E61479">
      <w:pPr>
        <w:rPr>
          <w:lang w:val="ru-RU"/>
        </w:rPr>
        <w:sectPr w:rsidR="00E61479" w:rsidRPr="0056195E">
          <w:pgSz w:w="11906" w:h="16383"/>
          <w:pgMar w:top="1134" w:right="850" w:bottom="1134" w:left="1701" w:header="720" w:footer="720" w:gutter="0"/>
          <w:cols w:space="720"/>
        </w:sectPr>
      </w:pPr>
      <w:bookmarkStart w:id="4" w:name="block-58605187"/>
    </w:p>
    <w:bookmarkEnd w:id="4"/>
    <w:p w:rsidR="00E61479" w:rsidRPr="0056195E" w:rsidRDefault="00335EB5">
      <w:pPr>
        <w:spacing w:after="0" w:line="264" w:lineRule="auto"/>
        <w:ind w:left="120"/>
        <w:jc w:val="both"/>
        <w:rPr>
          <w:lang w:val="ru-RU"/>
        </w:rPr>
      </w:pPr>
      <w:r w:rsidRPr="0056195E">
        <w:rPr>
          <w:rFonts w:ascii="Times New Roman" w:hAnsi="Times New Roman"/>
          <w:b/>
          <w:color w:val="000000"/>
          <w:sz w:val="28"/>
          <w:lang w:val="ru-RU"/>
        </w:rPr>
        <w:lastRenderedPageBreak/>
        <w:t>ПОЯСНИТЕЛЬНАЯ ЗАПИСКА</w:t>
      </w:r>
    </w:p>
    <w:p w:rsidR="00E61479" w:rsidRPr="0056195E" w:rsidRDefault="00E61479">
      <w:pPr>
        <w:spacing w:after="0" w:line="264" w:lineRule="auto"/>
        <w:ind w:left="120"/>
        <w:jc w:val="both"/>
        <w:rPr>
          <w:lang w:val="ru-RU"/>
        </w:rPr>
      </w:pPr>
    </w:p>
    <w:p w:rsidR="00E61479" w:rsidRPr="0056195E" w:rsidRDefault="00335EB5">
      <w:pPr>
        <w:spacing w:after="0" w:line="264" w:lineRule="auto"/>
        <w:ind w:firstLine="600"/>
        <w:jc w:val="both"/>
        <w:rPr>
          <w:lang w:val="ru-RU"/>
        </w:rPr>
      </w:pPr>
      <w:proofErr w:type="gramStart"/>
      <w:r w:rsidRPr="0056195E">
        <w:rPr>
          <w:rFonts w:ascii="Times New Roman" w:hAnsi="Times New Roman"/>
          <w:color w:val="000000"/>
          <w:sz w:val="28"/>
          <w:lang w:val="ru-RU"/>
        </w:rPr>
        <w:t>Программа по учебному предмету «Литература» (на углублённом уровне) для обучения на уровне среднего общего образования составлена на основе требований к планируемым результатам обучения в соответствии с Федеральным государственным образовательным стандартом среднего общего образования (утв. Приказом Министерства образования и науки РФ от 17.05.2012 г. №41317, с изменениями и дополнениями от 29.12.2014 № 1645, от 31.12.2015 № 1578, от 29.06.2017 № 613), Федеральной основной образовательной</w:t>
      </w:r>
      <w:proofErr w:type="gramEnd"/>
      <w:r w:rsidRPr="0056195E">
        <w:rPr>
          <w:rFonts w:ascii="Times New Roman" w:hAnsi="Times New Roman"/>
          <w:color w:val="000000"/>
          <w:sz w:val="28"/>
          <w:lang w:val="ru-RU"/>
        </w:rPr>
        <w:t xml:space="preserve"> программы среднего общего образования (в редакции протокола №2/16-з от 28.06.2016 федерального учебно-методического объединения по общему образованию), с учётом Концепции преподавания русского языка и литературы в Российской Федерации (</w:t>
      </w:r>
      <w:proofErr w:type="gramStart"/>
      <w:r w:rsidRPr="0056195E">
        <w:rPr>
          <w:rFonts w:ascii="Times New Roman" w:hAnsi="Times New Roman"/>
          <w:color w:val="000000"/>
          <w:sz w:val="28"/>
          <w:lang w:val="ru-RU"/>
        </w:rPr>
        <w:t>утверждена</w:t>
      </w:r>
      <w:proofErr w:type="gramEnd"/>
      <w:r w:rsidRPr="0056195E">
        <w:rPr>
          <w:rFonts w:ascii="Times New Roman" w:hAnsi="Times New Roman"/>
          <w:color w:val="000000"/>
          <w:sz w:val="28"/>
          <w:lang w:val="ru-RU"/>
        </w:rPr>
        <w:t xml:space="preserve"> распоряжением Правительства Российской Федерации от 9 апреля 2016 г. № 637-р).</w:t>
      </w:r>
    </w:p>
    <w:p w:rsidR="00E61479" w:rsidRPr="0056195E" w:rsidRDefault="00E61479">
      <w:pPr>
        <w:spacing w:after="0" w:line="264" w:lineRule="auto"/>
        <w:ind w:left="120"/>
        <w:jc w:val="both"/>
        <w:rPr>
          <w:lang w:val="ru-RU"/>
        </w:rPr>
      </w:pPr>
    </w:p>
    <w:p w:rsidR="00E61479" w:rsidRPr="0056195E" w:rsidRDefault="00335EB5">
      <w:pPr>
        <w:spacing w:after="0" w:line="264" w:lineRule="auto"/>
        <w:ind w:left="120"/>
        <w:jc w:val="both"/>
        <w:rPr>
          <w:lang w:val="ru-RU"/>
        </w:rPr>
      </w:pPr>
      <w:r w:rsidRPr="0056195E">
        <w:rPr>
          <w:rFonts w:ascii="Times New Roman" w:hAnsi="Times New Roman"/>
          <w:b/>
          <w:color w:val="000000"/>
          <w:sz w:val="28"/>
          <w:lang w:val="ru-RU"/>
        </w:rPr>
        <w:t>ОБЩАЯ ХАРАКТЕРИСТИКА УЧЕБНОГО ПРЕДМЕТА «ЛИТЕРАТУРА»</w:t>
      </w:r>
    </w:p>
    <w:p w:rsidR="00E61479" w:rsidRPr="0056195E" w:rsidRDefault="00E61479">
      <w:pPr>
        <w:spacing w:after="0" w:line="264" w:lineRule="auto"/>
        <w:ind w:left="120"/>
        <w:jc w:val="both"/>
        <w:rPr>
          <w:lang w:val="ru-RU"/>
        </w:rPr>
      </w:pPr>
    </w:p>
    <w:p w:rsidR="00E61479" w:rsidRPr="0056195E" w:rsidRDefault="00335EB5">
      <w:pPr>
        <w:spacing w:after="0" w:line="264" w:lineRule="auto"/>
        <w:ind w:firstLine="600"/>
        <w:jc w:val="both"/>
        <w:rPr>
          <w:lang w:val="ru-RU"/>
        </w:rPr>
      </w:pPr>
      <w:r w:rsidRPr="0056195E">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приобщению их к нравственно-эстетическим ценностям, как национальным, так и общечеловеческим.</w:t>
      </w:r>
    </w:p>
    <w:p w:rsidR="00E61479" w:rsidRPr="0056195E" w:rsidRDefault="00335EB5">
      <w:pPr>
        <w:spacing w:after="0" w:line="264" w:lineRule="auto"/>
        <w:ind w:firstLine="600"/>
        <w:jc w:val="both"/>
        <w:rPr>
          <w:lang w:val="ru-RU"/>
        </w:rPr>
      </w:pPr>
      <w:proofErr w:type="gramStart"/>
      <w:r w:rsidRPr="0056195E">
        <w:rPr>
          <w:rFonts w:ascii="Times New Roman" w:hAnsi="Times New Roman"/>
          <w:color w:val="000000"/>
          <w:sz w:val="28"/>
          <w:lang w:val="ru-RU"/>
        </w:rPr>
        <w:t>Основу содержания литературного образования в средней школе на углублённом уровне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56195E">
        <w:rPr>
          <w:rFonts w:ascii="Times New Roman" w:hAnsi="Times New Roman"/>
          <w:color w:val="000000"/>
          <w:sz w:val="28"/>
          <w:lang w:val="ru-RU"/>
        </w:rPr>
        <w:t>Х – начала ХХ</w:t>
      </w:r>
      <w:r>
        <w:rPr>
          <w:rFonts w:ascii="Times New Roman" w:hAnsi="Times New Roman"/>
          <w:color w:val="000000"/>
          <w:sz w:val="28"/>
        </w:rPr>
        <w:t>I</w:t>
      </w:r>
      <w:r w:rsidRPr="0056195E">
        <w:rPr>
          <w:rFonts w:ascii="Times New Roman" w:hAnsi="Times New Roman"/>
          <w:color w:val="000000"/>
          <w:sz w:val="28"/>
          <w:lang w:val="ru-RU"/>
        </w:rPr>
        <w:t xml:space="preserve"> века, расширение литературного контента, углубление восприятия и анализ художественных произведений в историко-литературном и историко-культурном контекстах, интерпретация произведений в соответствии с возрастными особенностями старшеклассников, их литературным развитием, жизненным и читательским опытом.</w:t>
      </w:r>
      <w:proofErr w:type="gramEnd"/>
    </w:p>
    <w:p w:rsidR="00E61479" w:rsidRPr="0056195E" w:rsidRDefault="00335EB5">
      <w:pPr>
        <w:spacing w:after="0"/>
        <w:ind w:left="120"/>
        <w:jc w:val="both"/>
        <w:rPr>
          <w:lang w:val="ru-RU"/>
        </w:rPr>
      </w:pPr>
      <w:r w:rsidRPr="0056195E">
        <w:rPr>
          <w:rFonts w:ascii="Times New Roman" w:hAnsi="Times New Roman"/>
          <w:color w:val="000000"/>
          <w:sz w:val="28"/>
          <w:lang w:val="ru-RU"/>
        </w:rPr>
        <w:t xml:space="preserve"> Литературное образование </w:t>
      </w:r>
      <w:proofErr w:type="gramStart"/>
      <w:r w:rsidRPr="0056195E">
        <w:rPr>
          <w:rFonts w:ascii="Times New Roman" w:hAnsi="Times New Roman"/>
          <w:color w:val="000000"/>
          <w:sz w:val="28"/>
          <w:lang w:val="ru-RU"/>
        </w:rPr>
        <w:t>на углубленном уровне на уровне среднего общего образования преемственно по отношению к курсу литературы на уровне</w:t>
      </w:r>
      <w:proofErr w:type="gramEnd"/>
      <w:r w:rsidRPr="0056195E">
        <w:rPr>
          <w:rFonts w:ascii="Times New Roman" w:hAnsi="Times New Roman"/>
          <w:color w:val="000000"/>
          <w:sz w:val="28"/>
          <w:lang w:val="ru-RU"/>
        </w:rPr>
        <w:t xml:space="preserve"> основного общего образования и сопрягается с курсом литературы, изучаемым на базовом уровне. </w:t>
      </w:r>
      <w:proofErr w:type="gramStart"/>
      <w:r w:rsidRPr="0056195E">
        <w:rPr>
          <w:rFonts w:ascii="Times New Roman" w:hAnsi="Times New Roman"/>
          <w:color w:val="000000"/>
          <w:sz w:val="28"/>
          <w:lang w:val="ru-RU"/>
        </w:rPr>
        <w:t xml:space="preserve">Изучение литературы строится с учетом обобщающего повторения ранее изученных произведений, в том числе «Слово о полку Игореве»; стихотворений М.В. Ломоносова, Г.Р. Державина; комедии Д.И. Фонвизина «Недоросль»; стихотворений и баллад В.А. </w:t>
      </w:r>
      <w:r w:rsidRPr="0056195E">
        <w:rPr>
          <w:rFonts w:ascii="Times New Roman" w:hAnsi="Times New Roman"/>
          <w:color w:val="000000"/>
          <w:sz w:val="28"/>
          <w:lang w:val="ru-RU"/>
        </w:rPr>
        <w:lastRenderedPageBreak/>
        <w:t>Жуковского; комедии А.С. Грибоедова «Горе от ума»; произведений А.С. Пушкина (стихотворений, романов «Евгений Онегин» и «Капитанская дочка»);</w:t>
      </w:r>
      <w:proofErr w:type="gramEnd"/>
      <w:r w:rsidRPr="0056195E">
        <w:rPr>
          <w:rFonts w:ascii="Times New Roman" w:hAnsi="Times New Roman"/>
          <w:color w:val="000000"/>
          <w:sz w:val="28"/>
          <w:lang w:val="ru-RU"/>
        </w:rPr>
        <w:t xml:space="preserve"> </w:t>
      </w:r>
      <w:proofErr w:type="gramStart"/>
      <w:r w:rsidRPr="0056195E">
        <w:rPr>
          <w:rFonts w:ascii="Times New Roman" w:hAnsi="Times New Roman"/>
          <w:color w:val="000000"/>
          <w:sz w:val="28"/>
          <w:lang w:val="ru-RU"/>
        </w:rPr>
        <w:t>произведений М.Ю. Лермонтова (стихотворения, романа «Герой нашего времени»); произведений Н.В. Гоголя (комедии «Ревизор», поэма «Мертвые души»).</w:t>
      </w:r>
      <w:proofErr w:type="gramEnd"/>
      <w:r w:rsidRPr="0056195E">
        <w:rPr>
          <w:rFonts w:ascii="Times New Roman" w:hAnsi="Times New Roman"/>
          <w:color w:val="000000"/>
          <w:sz w:val="28"/>
          <w:lang w:val="ru-RU"/>
        </w:rPr>
        <w:t xml:space="preserve"> В процессе изучения литературы на уровне среднего общего образования происходит углубление и расширение межпредметных связей с курсом русского языка, истории и предметов художественного цикла, с разными разделами филологической науки и видами искусств на основе </w:t>
      </w:r>
      <w:proofErr w:type="gramStart"/>
      <w:r w:rsidRPr="0056195E">
        <w:rPr>
          <w:rFonts w:ascii="Times New Roman" w:hAnsi="Times New Roman"/>
          <w:color w:val="000000"/>
          <w:sz w:val="28"/>
          <w:lang w:val="ru-RU"/>
        </w:rPr>
        <w:t>использования</w:t>
      </w:r>
      <w:proofErr w:type="gramEnd"/>
      <w:r w:rsidRPr="0056195E">
        <w:rPr>
          <w:rFonts w:ascii="Times New Roman" w:hAnsi="Times New Roman"/>
          <w:color w:val="000000"/>
          <w:sz w:val="28"/>
          <w:lang w:val="ru-RU"/>
        </w:rPr>
        <w:t xml:space="preserve"> как аппарата литературоведения, так и литературной критики, что способствует формированию художественного вкуса и эстетического отношения к окружающему миру, развитию умений квалифицированного читателя, способного к глубокому восприятию, пониманию и интерпретации произведений художественной литературы. </w:t>
      </w:r>
    </w:p>
    <w:p w:rsidR="00E61479" w:rsidRPr="0056195E" w:rsidRDefault="00335EB5">
      <w:pPr>
        <w:spacing w:after="0" w:line="264" w:lineRule="auto"/>
        <w:ind w:firstLine="600"/>
        <w:jc w:val="both"/>
        <w:rPr>
          <w:lang w:val="ru-RU"/>
        </w:rPr>
      </w:pPr>
      <w:r w:rsidRPr="0056195E">
        <w:rPr>
          <w:rFonts w:ascii="Times New Roman" w:hAnsi="Times New Roman"/>
          <w:color w:val="000000"/>
          <w:sz w:val="28"/>
          <w:lang w:val="ru-RU"/>
        </w:rPr>
        <w:t>В рабочей программе учтены этапы российского историко-литературного процесса второй половины Х</w:t>
      </w:r>
      <w:proofErr w:type="gramStart"/>
      <w:r>
        <w:rPr>
          <w:rFonts w:ascii="Times New Roman" w:hAnsi="Times New Roman"/>
          <w:color w:val="000000"/>
          <w:sz w:val="28"/>
        </w:rPr>
        <w:t>I</w:t>
      </w:r>
      <w:proofErr w:type="gramEnd"/>
      <w:r w:rsidRPr="0056195E">
        <w:rPr>
          <w:rFonts w:ascii="Times New Roman" w:hAnsi="Times New Roman"/>
          <w:color w:val="000000"/>
          <w:sz w:val="28"/>
          <w:lang w:val="ru-RU"/>
        </w:rPr>
        <w:t>Х – начала ХХ</w:t>
      </w:r>
      <w:r>
        <w:rPr>
          <w:rFonts w:ascii="Times New Roman" w:hAnsi="Times New Roman"/>
          <w:color w:val="000000"/>
          <w:sz w:val="28"/>
        </w:rPr>
        <w:t>I</w:t>
      </w:r>
      <w:r w:rsidRPr="0056195E">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E61479" w:rsidRPr="0056195E" w:rsidRDefault="00335EB5">
      <w:pPr>
        <w:spacing w:after="0" w:line="264" w:lineRule="auto"/>
        <w:ind w:firstLine="600"/>
        <w:jc w:val="both"/>
        <w:rPr>
          <w:lang w:val="ru-RU"/>
        </w:rPr>
      </w:pPr>
      <w:r w:rsidRPr="0056195E">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w:t>
      </w:r>
    </w:p>
    <w:p w:rsidR="00E61479" w:rsidRPr="0056195E" w:rsidRDefault="00335EB5">
      <w:pPr>
        <w:spacing w:after="0" w:line="264" w:lineRule="auto"/>
        <w:ind w:firstLine="600"/>
        <w:jc w:val="both"/>
        <w:rPr>
          <w:lang w:val="ru-RU"/>
        </w:rPr>
      </w:pPr>
      <w:r w:rsidRPr="0056195E">
        <w:rPr>
          <w:rFonts w:ascii="Times New Roman" w:hAnsi="Times New Roman"/>
          <w:color w:val="000000"/>
          <w:sz w:val="28"/>
          <w:lang w:val="ru-RU"/>
        </w:rPr>
        <w:t xml:space="preserve">Отличие углублённого уровня литературного образования от базового обусловлено планируемыми предметными результатами, которые реализуются в отношении наиболее </w:t>
      </w:r>
      <w:proofErr w:type="gramStart"/>
      <w:r w:rsidRPr="0056195E">
        <w:rPr>
          <w:rFonts w:ascii="Times New Roman" w:hAnsi="Times New Roman"/>
          <w:color w:val="000000"/>
          <w:sz w:val="28"/>
          <w:lang w:val="ru-RU"/>
        </w:rPr>
        <w:t>мотивированных</w:t>
      </w:r>
      <w:proofErr w:type="gramEnd"/>
      <w:r w:rsidRPr="0056195E">
        <w:rPr>
          <w:rFonts w:ascii="Times New Roman" w:hAnsi="Times New Roman"/>
          <w:color w:val="000000"/>
          <w:sz w:val="28"/>
          <w:lang w:val="ru-RU"/>
        </w:rPr>
        <w:t xml:space="preserve"> и способных обучающихся в соответствии с учебным планом образовательной организации, обеспечивающей профильное обучение. </w:t>
      </w:r>
      <w:proofErr w:type="gramStart"/>
      <w:r w:rsidRPr="0056195E">
        <w:rPr>
          <w:rFonts w:ascii="Times New Roman" w:hAnsi="Times New Roman"/>
          <w:color w:val="000000"/>
          <w:sz w:val="28"/>
          <w:lang w:val="ru-RU"/>
        </w:rPr>
        <w:t>Литературное образование в старшей школе на углублённом уровне предполагает более активное использование самостоятельной исследовательской деятельности обучающихся, являющейся способом введения старшеклассников в ту или иную профессиональную практику, связанную с профильным гуманитарным образованием.</w:t>
      </w:r>
      <w:proofErr w:type="gramEnd"/>
    </w:p>
    <w:p w:rsidR="00E61479" w:rsidRPr="0056195E" w:rsidRDefault="00E61479">
      <w:pPr>
        <w:spacing w:after="0" w:line="264" w:lineRule="auto"/>
        <w:ind w:left="120"/>
        <w:jc w:val="both"/>
        <w:rPr>
          <w:lang w:val="ru-RU"/>
        </w:rPr>
      </w:pPr>
    </w:p>
    <w:p w:rsidR="00E61479" w:rsidRPr="0056195E" w:rsidRDefault="00335EB5">
      <w:pPr>
        <w:spacing w:after="0" w:line="264" w:lineRule="auto"/>
        <w:ind w:left="120"/>
        <w:jc w:val="both"/>
        <w:rPr>
          <w:lang w:val="ru-RU"/>
        </w:rPr>
      </w:pPr>
      <w:r w:rsidRPr="0056195E">
        <w:rPr>
          <w:rFonts w:ascii="Times New Roman" w:hAnsi="Times New Roman"/>
          <w:b/>
          <w:color w:val="000000"/>
          <w:sz w:val="28"/>
          <w:lang w:val="ru-RU"/>
        </w:rPr>
        <w:t>ЦЕЛИ ИЗУЧЕНИЯ УЧЕБНОГО ПРЕДМЕТА «ЛИТЕРАТУРА»</w:t>
      </w:r>
    </w:p>
    <w:p w:rsidR="00E61479" w:rsidRPr="0056195E" w:rsidRDefault="00E61479">
      <w:pPr>
        <w:spacing w:after="0" w:line="264" w:lineRule="auto"/>
        <w:ind w:left="120"/>
        <w:jc w:val="both"/>
        <w:rPr>
          <w:lang w:val="ru-RU"/>
        </w:rPr>
      </w:pPr>
    </w:p>
    <w:p w:rsidR="00E61479" w:rsidRPr="0056195E" w:rsidRDefault="00335EB5">
      <w:pPr>
        <w:spacing w:after="0" w:line="264" w:lineRule="auto"/>
        <w:ind w:firstLine="600"/>
        <w:jc w:val="both"/>
        <w:rPr>
          <w:lang w:val="ru-RU"/>
        </w:rPr>
      </w:pPr>
      <w:proofErr w:type="gramStart"/>
      <w:r w:rsidRPr="0056195E">
        <w:rPr>
          <w:rFonts w:ascii="Times New Roman" w:hAnsi="Times New Roman"/>
          <w:color w:val="000000"/>
          <w:sz w:val="28"/>
          <w:lang w:val="ru-RU"/>
        </w:rPr>
        <w:t xml:space="preserve">Цели изучения предмета «Литература» в средней школе состоят 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в развитии ценностно-смысловой сферы личности на основе высоких этических идеалов; осознании ценностного отношения к литературе как неотъемлемой части культуры и </w:t>
      </w:r>
      <w:r w:rsidRPr="0056195E">
        <w:rPr>
          <w:rFonts w:ascii="Times New Roman" w:hAnsi="Times New Roman"/>
          <w:color w:val="000000"/>
          <w:sz w:val="28"/>
          <w:lang w:val="ru-RU"/>
        </w:rPr>
        <w:lastRenderedPageBreak/>
        <w:t>взаимосвязей между языковым, литературным, интеллектуальным, духовно-нравственным развитием личности.</w:t>
      </w:r>
      <w:proofErr w:type="gramEnd"/>
      <w:r w:rsidRPr="0056195E">
        <w:rPr>
          <w:rFonts w:ascii="Times New Roman" w:hAnsi="Times New Roman"/>
          <w:color w:val="000000"/>
          <w:sz w:val="28"/>
          <w:lang w:val="ru-RU"/>
        </w:rPr>
        <w:t xml:space="preserve"> </w:t>
      </w:r>
      <w:proofErr w:type="gramStart"/>
      <w:r w:rsidRPr="0056195E">
        <w:rPr>
          <w:rFonts w:ascii="Times New Roman" w:hAnsi="Times New Roman"/>
          <w:color w:val="000000"/>
          <w:sz w:val="28"/>
          <w:lang w:val="ru-RU"/>
        </w:rPr>
        <w:t>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и базируется на знании содержания произведений, осмыслении поставленных в литературе проблем, формировании у обучающихся литературного вкуса, развитии филологической культуры, ведущей к овладению комплексным филологическим анализом художественного текста, осмыслению функциональной роли теоретико-литературных понятий, пониманию коммуникативно-эстетических</w:t>
      </w:r>
      <w:proofErr w:type="gramEnd"/>
      <w:r w:rsidRPr="0056195E">
        <w:rPr>
          <w:rFonts w:ascii="Times New Roman" w:hAnsi="Times New Roman"/>
          <w:color w:val="000000"/>
          <w:sz w:val="28"/>
          <w:lang w:val="ru-RU"/>
        </w:rPr>
        <w:t xml:space="preserve"> возможностей языка литературных произведений, а также позволяет совершенствовать устную и письменную речь обучающихся на примере лучших литературных образцов, создавать собственные письменные творческие работы и устные доклады о прочитанных книгах, осуществлять целенаправленную подготовку к будущей профессиональной деятельности, связанной с гуманитарной сферой. Достижение указанных целей возможно при комплексном решении учебных и воспитательных задач, стоящих перед старшей школой и сформулированных во ФГОС СОО.</w:t>
      </w:r>
    </w:p>
    <w:p w:rsidR="00E61479" w:rsidRPr="0056195E" w:rsidRDefault="00335EB5">
      <w:pPr>
        <w:spacing w:after="0" w:line="264" w:lineRule="auto"/>
        <w:ind w:firstLine="600"/>
        <w:jc w:val="both"/>
        <w:rPr>
          <w:lang w:val="ru-RU"/>
        </w:rPr>
      </w:pPr>
      <w:proofErr w:type="gramStart"/>
      <w:r w:rsidRPr="0056195E">
        <w:rPr>
          <w:rFonts w:ascii="Times New Roman" w:hAnsi="Times New Roman"/>
          <w:color w:val="000000"/>
          <w:sz w:val="28"/>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систематическом приобщении старшеклассников к наследию отечественной и зарубежной классики и лучшим образцам современной литературы; воспитании уважения к отечественной классической литературе как социокультурному и эстетическому феномену;</w:t>
      </w:r>
      <w:proofErr w:type="gramEnd"/>
      <w:r w:rsidRPr="0056195E">
        <w:rPr>
          <w:rFonts w:ascii="Times New Roman" w:hAnsi="Times New Roman"/>
          <w:color w:val="000000"/>
          <w:sz w:val="28"/>
          <w:lang w:val="ru-RU"/>
        </w:rPr>
        <w:t xml:space="preserve"> </w:t>
      </w:r>
      <w:proofErr w:type="gramStart"/>
      <w:r w:rsidRPr="0056195E">
        <w:rPr>
          <w:rFonts w:ascii="Times New Roman" w:hAnsi="Times New Roman"/>
          <w:color w:val="000000"/>
          <w:sz w:val="28"/>
          <w:lang w:val="ru-RU"/>
        </w:rPr>
        <w:t>освоении в ходе её изучения духовного опыта человечества, этико-нравственных, философско-мировоззренческих, социально-бытовых, культурных традиций и ценностей; воспитании личности, способной к созидательной гуманитарной деятельности в современном мире и осознанию культурной самоидентификации на основе изучения литературных произведений.</w:t>
      </w:r>
      <w:proofErr w:type="gramEnd"/>
    </w:p>
    <w:p w:rsidR="00E61479" w:rsidRPr="0056195E" w:rsidRDefault="00335EB5">
      <w:pPr>
        <w:spacing w:after="0" w:line="264" w:lineRule="auto"/>
        <w:ind w:firstLine="600"/>
        <w:jc w:val="both"/>
        <w:rPr>
          <w:lang w:val="ru-RU"/>
        </w:rPr>
      </w:pPr>
      <w:proofErr w:type="gramStart"/>
      <w:r w:rsidRPr="0056195E">
        <w:rPr>
          <w:rFonts w:ascii="Times New Roman" w:hAnsi="Times New Roman"/>
          <w:color w:val="000000"/>
          <w:sz w:val="28"/>
          <w:lang w:val="ru-RU"/>
        </w:rPr>
        <w:t xml:space="preserve">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постоянной потребности обучающихся в чтении художественных произведений в </w:t>
      </w:r>
      <w:r w:rsidRPr="0056195E">
        <w:rPr>
          <w:rFonts w:ascii="Times New Roman" w:hAnsi="Times New Roman"/>
          <w:color w:val="000000"/>
          <w:sz w:val="28"/>
          <w:lang w:val="ru-RU"/>
        </w:rPr>
        <w:lastRenderedPageBreak/>
        <w:t>течение всей жизни;</w:t>
      </w:r>
      <w:proofErr w:type="gramEnd"/>
      <w:r w:rsidRPr="0056195E">
        <w:rPr>
          <w:rFonts w:ascii="Times New Roman" w:hAnsi="Times New Roman"/>
          <w:color w:val="000000"/>
          <w:sz w:val="28"/>
          <w:lang w:val="ru-RU"/>
        </w:rPr>
        <w:t xml:space="preserve"> </w:t>
      </w:r>
      <w:proofErr w:type="gramStart"/>
      <w:r w:rsidRPr="0056195E">
        <w:rPr>
          <w:rFonts w:ascii="Times New Roman" w:hAnsi="Times New Roman"/>
          <w:color w:val="000000"/>
          <w:sz w:val="28"/>
          <w:lang w:val="ru-RU"/>
        </w:rPr>
        <w:t>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сознательное включение чтения в собственную досуговую деятельность и умение планировать и корректировать свою программу чтения; участвовать во внеурочных мероприятиях, содействующих повышению интереса к литературе, чтению, образованию, книжной культуре, и вовлекать к этот процесс своих сверстников.</w:t>
      </w:r>
      <w:proofErr w:type="gramEnd"/>
    </w:p>
    <w:p w:rsidR="00E61479" w:rsidRPr="0056195E" w:rsidRDefault="00335EB5">
      <w:pPr>
        <w:spacing w:after="0" w:line="264" w:lineRule="auto"/>
        <w:ind w:firstLine="600"/>
        <w:jc w:val="both"/>
        <w:rPr>
          <w:lang w:val="ru-RU"/>
        </w:rPr>
      </w:pPr>
      <w:proofErr w:type="gramStart"/>
      <w:r w:rsidRPr="0056195E">
        <w:rPr>
          <w:rFonts w:ascii="Times New Roman" w:hAnsi="Times New Roman"/>
          <w:color w:val="000000"/>
          <w:sz w:val="28"/>
          <w:lang w:val="ru-RU"/>
        </w:rPr>
        <w:t>Задачи, связанные с воспитанием читательских качеств 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развитие умений комплексного филологического анализа художественного текста и осмысление функциональной роли теоретико-литературных понятий, в том числе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на основе понимания и</w:t>
      </w:r>
      <w:proofErr w:type="gramEnd"/>
      <w:r w:rsidRPr="0056195E">
        <w:rPr>
          <w:rFonts w:ascii="Times New Roman" w:hAnsi="Times New Roman"/>
          <w:color w:val="000000"/>
          <w:sz w:val="28"/>
          <w:lang w:val="ru-RU"/>
        </w:rPr>
        <w:t xml:space="preserve"> осмысленного использования в процессе анализа и интерпретации произведений художественной литературы терминологического аппарата современного литературоведения, а также элементов искусствоведения, театроведения, киноведения.</w:t>
      </w:r>
    </w:p>
    <w:p w:rsidR="00E61479" w:rsidRPr="0056195E" w:rsidRDefault="00335EB5">
      <w:pPr>
        <w:spacing w:after="0" w:line="264" w:lineRule="auto"/>
        <w:ind w:firstLine="600"/>
        <w:jc w:val="both"/>
        <w:rPr>
          <w:lang w:val="ru-RU"/>
        </w:rPr>
      </w:pPr>
      <w:proofErr w:type="gramStart"/>
      <w:r w:rsidRPr="0056195E">
        <w:rPr>
          <w:rFonts w:ascii="Times New Roman" w:hAnsi="Times New Roman"/>
          <w:color w:val="000000"/>
          <w:sz w:val="28"/>
          <w:lang w:val="ru-RU"/>
        </w:rPr>
        <w:t>Кроме того, эти задачи связаны с развитием понятия об историко-литературном процессе и его основных закономерностях, о множественности литературно-художественных стилей разных эпох, литературных направлениях, течениях, школах, об индивидуальном авторском стиле;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w:t>
      </w:r>
      <w:proofErr w:type="gramEnd"/>
      <w:r w:rsidRPr="0056195E">
        <w:rPr>
          <w:rFonts w:ascii="Times New Roman" w:hAnsi="Times New Roman"/>
          <w:color w:val="000000"/>
          <w:sz w:val="28"/>
          <w:lang w:val="ru-RU"/>
        </w:rPr>
        <w:t xml:space="preserve"> развитием представления о специфике литературы как вида искусства, культуры читательского восприятия, каче</w:t>
      </w:r>
      <w:proofErr w:type="gramStart"/>
      <w:r w:rsidRPr="0056195E">
        <w:rPr>
          <w:rFonts w:ascii="Times New Roman" w:hAnsi="Times New Roman"/>
          <w:color w:val="000000"/>
          <w:sz w:val="28"/>
          <w:lang w:val="ru-RU"/>
        </w:rPr>
        <w:t>ств кв</w:t>
      </w:r>
      <w:proofErr w:type="gramEnd"/>
      <w:r w:rsidRPr="0056195E">
        <w:rPr>
          <w:rFonts w:ascii="Times New Roman" w:hAnsi="Times New Roman"/>
          <w:color w:val="000000"/>
          <w:sz w:val="28"/>
          <w:lang w:val="ru-RU"/>
        </w:rPr>
        <w:t xml:space="preserve">алифицированного читателя, обладающего образным и аналитическим мышлением, эстетическим вкусом, интеллектуальными и творческими способностями, эмоциональной отзывчивостью, а также умением сопоставлять произведения русской и зарубежной литературы и сравнивать их с научными, критическими и художественными интерпретациями в других видах искусств; развитием представлений об основных направлениях литературной критики, о современных профессиональных подходах к анализу художественного текста в литературоведении; развитием способности осуществлять поиск, отбор, </w:t>
      </w:r>
      <w:r w:rsidRPr="0056195E">
        <w:rPr>
          <w:rFonts w:ascii="Times New Roman" w:hAnsi="Times New Roman"/>
          <w:color w:val="000000"/>
          <w:sz w:val="28"/>
          <w:lang w:val="ru-RU"/>
        </w:rPr>
        <w:lastRenderedPageBreak/>
        <w:t>анализ, структурирование и предъявление информации с использованием различных ресурсов, включая работу с книгой в традиционных и электронных библиотечных системах и медиапространстве; владением основами учебной проектно-исследовательской деятельности историк</w:t>
      </w:r>
      <w:proofErr w:type="gramStart"/>
      <w:r w:rsidRPr="0056195E">
        <w:rPr>
          <w:rFonts w:ascii="Times New Roman" w:hAnsi="Times New Roman"/>
          <w:color w:val="000000"/>
          <w:sz w:val="28"/>
          <w:lang w:val="ru-RU"/>
        </w:rPr>
        <w:t>о-</w:t>
      </w:r>
      <w:proofErr w:type="gramEnd"/>
      <w:r w:rsidRPr="0056195E">
        <w:rPr>
          <w:rFonts w:ascii="Times New Roman" w:hAnsi="Times New Roman"/>
          <w:color w:val="000000"/>
          <w:sz w:val="28"/>
          <w:lang w:val="ru-RU"/>
        </w:rPr>
        <w:t xml:space="preserve"> и теоретико-литературного характера, в том числе создания медиапроектов; различными приёмами цитирования и творческой переработки текстов.</w:t>
      </w:r>
    </w:p>
    <w:p w:rsidR="00E61479" w:rsidRPr="0056195E" w:rsidRDefault="00335EB5">
      <w:pPr>
        <w:spacing w:after="0" w:line="264" w:lineRule="auto"/>
        <w:ind w:firstLine="600"/>
        <w:jc w:val="both"/>
        <w:rPr>
          <w:lang w:val="ru-RU"/>
        </w:rPr>
      </w:pPr>
      <w:proofErr w:type="gramStart"/>
      <w:r w:rsidRPr="0056195E">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нацелены на развитие представлений о литературном произведении как явлении словесного искусства и об изобразительно-выразительных возможностях русского языка в литературных текстах, на свободное владение разными способами информационной переработки текстов, на умение анализировать, аргументированно оценивать и редактировать собственные и чужие высказывания, использовать в своей исследовательской и проектной деятельности ресурсы современного литературного процесса и научной</w:t>
      </w:r>
      <w:proofErr w:type="gramEnd"/>
      <w:r w:rsidRPr="0056195E">
        <w:rPr>
          <w:rFonts w:ascii="Times New Roman" w:hAnsi="Times New Roman"/>
          <w:color w:val="000000"/>
          <w:sz w:val="28"/>
          <w:lang w:val="ru-RU"/>
        </w:rPr>
        <w:t xml:space="preserve"> жизни филологического сообщества, в том числе в Интернете.</w:t>
      </w:r>
    </w:p>
    <w:p w:rsidR="00E61479" w:rsidRPr="0056195E" w:rsidRDefault="00E61479">
      <w:pPr>
        <w:spacing w:after="0" w:line="264" w:lineRule="auto"/>
        <w:ind w:left="120"/>
        <w:jc w:val="both"/>
        <w:rPr>
          <w:lang w:val="ru-RU"/>
        </w:rPr>
      </w:pPr>
    </w:p>
    <w:p w:rsidR="00E61479" w:rsidRPr="0056195E" w:rsidRDefault="00335EB5">
      <w:pPr>
        <w:spacing w:after="0" w:line="264" w:lineRule="auto"/>
        <w:ind w:left="120"/>
        <w:jc w:val="both"/>
        <w:rPr>
          <w:lang w:val="ru-RU"/>
        </w:rPr>
      </w:pPr>
      <w:r w:rsidRPr="0056195E">
        <w:rPr>
          <w:rFonts w:ascii="Times New Roman" w:hAnsi="Times New Roman"/>
          <w:b/>
          <w:color w:val="000000"/>
          <w:sz w:val="28"/>
          <w:lang w:val="ru-RU"/>
        </w:rPr>
        <w:t>МЕСТО УЧЕБНОГО ПРЕДМЕТА «ЛИТЕРАТУРА» В УЧЕБНОМ ПЛАНЕ</w:t>
      </w:r>
    </w:p>
    <w:p w:rsidR="00E61479" w:rsidRPr="0056195E" w:rsidRDefault="00E61479">
      <w:pPr>
        <w:spacing w:after="0" w:line="264" w:lineRule="auto"/>
        <w:ind w:left="120"/>
        <w:jc w:val="both"/>
        <w:rPr>
          <w:lang w:val="ru-RU"/>
        </w:rPr>
      </w:pPr>
    </w:p>
    <w:p w:rsidR="00E61479" w:rsidRPr="0056195E" w:rsidRDefault="00335EB5">
      <w:pPr>
        <w:spacing w:after="0" w:line="264" w:lineRule="auto"/>
        <w:ind w:firstLine="600"/>
        <w:jc w:val="both"/>
        <w:rPr>
          <w:lang w:val="ru-RU"/>
        </w:rPr>
      </w:pPr>
      <w:r w:rsidRPr="0056195E">
        <w:rPr>
          <w:rFonts w:ascii="Times New Roman" w:hAnsi="Times New Roman"/>
          <w:color w:val="000000"/>
          <w:sz w:val="28"/>
          <w:lang w:val="ru-RU"/>
        </w:rPr>
        <w:t>На изучение литературы в 10–11 классах среднего общего образования отводится 340 ч., в 10 класса - 170 часов (5 часов в неделю), в 11 классе - 170 часов (5 часов в неделю).</w:t>
      </w:r>
    </w:p>
    <w:p w:rsidR="00E61479" w:rsidRPr="0056195E" w:rsidRDefault="00E61479">
      <w:pPr>
        <w:rPr>
          <w:lang w:val="ru-RU"/>
        </w:rPr>
        <w:sectPr w:rsidR="00E61479" w:rsidRPr="0056195E">
          <w:pgSz w:w="11906" w:h="16383"/>
          <w:pgMar w:top="1134" w:right="850" w:bottom="1134" w:left="1701" w:header="720" w:footer="720" w:gutter="0"/>
          <w:cols w:space="720"/>
        </w:sectPr>
      </w:pPr>
      <w:bookmarkStart w:id="5" w:name="block-58605189"/>
    </w:p>
    <w:bookmarkEnd w:id="5"/>
    <w:p w:rsidR="00E61479" w:rsidRPr="0056195E" w:rsidRDefault="00335EB5">
      <w:pPr>
        <w:spacing w:after="0" w:line="264" w:lineRule="auto"/>
        <w:ind w:left="120"/>
        <w:jc w:val="both"/>
        <w:rPr>
          <w:lang w:val="ru-RU"/>
        </w:rPr>
      </w:pPr>
      <w:r w:rsidRPr="0056195E">
        <w:rPr>
          <w:rFonts w:ascii="Times New Roman" w:hAnsi="Times New Roman"/>
          <w:b/>
          <w:color w:val="000000"/>
          <w:sz w:val="28"/>
          <w:lang w:val="ru-RU"/>
        </w:rPr>
        <w:lastRenderedPageBreak/>
        <w:t>СОДЕРЖАНИЕ УЧЕБНОГО ПРЕДМЕТА «ЛИТЕРАТУРА»</w:t>
      </w:r>
    </w:p>
    <w:p w:rsidR="00E61479" w:rsidRPr="0056195E" w:rsidRDefault="00E61479">
      <w:pPr>
        <w:spacing w:after="0" w:line="264" w:lineRule="auto"/>
        <w:ind w:left="120"/>
        <w:jc w:val="both"/>
        <w:rPr>
          <w:lang w:val="ru-RU"/>
        </w:rPr>
      </w:pPr>
    </w:p>
    <w:p w:rsidR="00E61479" w:rsidRPr="0056195E" w:rsidRDefault="00E61479">
      <w:pPr>
        <w:spacing w:after="0" w:line="264" w:lineRule="auto"/>
        <w:ind w:left="120"/>
        <w:jc w:val="both"/>
        <w:rPr>
          <w:lang w:val="ru-RU"/>
        </w:rPr>
      </w:pPr>
    </w:p>
    <w:p w:rsidR="00E61479" w:rsidRPr="0056195E" w:rsidRDefault="00335EB5">
      <w:pPr>
        <w:spacing w:after="0" w:line="264" w:lineRule="auto"/>
        <w:ind w:left="120"/>
        <w:jc w:val="both"/>
        <w:rPr>
          <w:lang w:val="ru-RU"/>
        </w:rPr>
      </w:pPr>
      <w:r w:rsidRPr="0056195E">
        <w:rPr>
          <w:rFonts w:ascii="Times New Roman" w:hAnsi="Times New Roman"/>
          <w:b/>
          <w:color w:val="000000"/>
          <w:sz w:val="28"/>
          <w:lang w:val="ru-RU"/>
        </w:rPr>
        <w:t>11 КЛАСС</w:t>
      </w:r>
    </w:p>
    <w:p w:rsidR="00E61479" w:rsidRPr="0056195E" w:rsidRDefault="00E61479">
      <w:pPr>
        <w:spacing w:after="0" w:line="264" w:lineRule="auto"/>
        <w:ind w:left="120"/>
        <w:jc w:val="both"/>
        <w:rPr>
          <w:lang w:val="ru-RU"/>
        </w:rPr>
      </w:pPr>
    </w:p>
    <w:p w:rsidR="00E61479" w:rsidRPr="0056195E" w:rsidRDefault="00335EB5">
      <w:pPr>
        <w:spacing w:after="0" w:line="264" w:lineRule="auto"/>
        <w:ind w:firstLine="600"/>
        <w:jc w:val="both"/>
        <w:rPr>
          <w:lang w:val="ru-RU"/>
        </w:rPr>
      </w:pPr>
      <w:r w:rsidRPr="0056195E">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56195E">
        <w:rPr>
          <w:rFonts w:ascii="Times New Roman" w:hAnsi="Times New Roman"/>
          <w:b/>
          <w:color w:val="000000"/>
          <w:sz w:val="28"/>
          <w:lang w:val="ru-RU"/>
        </w:rPr>
        <w:t xml:space="preserve"> – начала ХХ века</w:t>
      </w:r>
    </w:p>
    <w:p w:rsidR="00E61479" w:rsidRPr="0056195E" w:rsidRDefault="00335EB5">
      <w:pPr>
        <w:spacing w:after="0" w:line="264" w:lineRule="auto"/>
        <w:ind w:firstLine="600"/>
        <w:jc w:val="both"/>
        <w:rPr>
          <w:lang w:val="ru-RU"/>
        </w:rPr>
      </w:pPr>
      <w:r w:rsidRPr="0056195E">
        <w:rPr>
          <w:rFonts w:ascii="Times New Roman" w:hAnsi="Times New Roman"/>
          <w:b/>
          <w:color w:val="000000"/>
          <w:sz w:val="28"/>
          <w:lang w:val="ru-RU"/>
        </w:rPr>
        <w:t>А. И. Куприн.</w:t>
      </w:r>
      <w:r w:rsidRPr="0056195E">
        <w:rPr>
          <w:rFonts w:ascii="Times New Roman" w:hAnsi="Times New Roman"/>
          <w:color w:val="000000"/>
          <w:sz w:val="28"/>
          <w:lang w:val="ru-RU"/>
        </w:rPr>
        <w:t xml:space="preserve"> Рассказы и повести </w:t>
      </w:r>
      <w:bookmarkStart w:id="6" w:name="8f839536-1403-46ef-b482-26dc76ef1d44"/>
      <w:r w:rsidRPr="0056195E">
        <w:rPr>
          <w:rFonts w:ascii="Times New Roman" w:hAnsi="Times New Roman"/>
          <w:color w:val="000000"/>
          <w:sz w:val="28"/>
          <w:lang w:val="ru-RU"/>
        </w:rPr>
        <w:t>(два произведения по выбору). Например, «Гранатовый браслет», «Олеся», «Поединок» и др.</w:t>
      </w:r>
      <w:bookmarkEnd w:id="6"/>
    </w:p>
    <w:p w:rsidR="00E61479" w:rsidRPr="0056195E" w:rsidRDefault="00335EB5">
      <w:pPr>
        <w:spacing w:after="0" w:line="264" w:lineRule="auto"/>
        <w:ind w:firstLine="600"/>
        <w:jc w:val="both"/>
        <w:rPr>
          <w:lang w:val="ru-RU"/>
        </w:rPr>
      </w:pPr>
      <w:r w:rsidRPr="0056195E">
        <w:rPr>
          <w:rFonts w:ascii="Times New Roman" w:hAnsi="Times New Roman"/>
          <w:b/>
          <w:color w:val="000000"/>
          <w:sz w:val="28"/>
          <w:lang w:val="ru-RU"/>
        </w:rPr>
        <w:t>Л. Н. Андреев.</w:t>
      </w:r>
      <w:r w:rsidRPr="0056195E">
        <w:rPr>
          <w:rFonts w:ascii="Times New Roman" w:hAnsi="Times New Roman"/>
          <w:color w:val="000000"/>
          <w:sz w:val="28"/>
          <w:lang w:val="ru-RU"/>
        </w:rPr>
        <w:t xml:space="preserve"> Рассказы и повести </w:t>
      </w:r>
      <w:bookmarkStart w:id="7" w:name="2532456b-a393-471d-a2fc-919c408fc54b"/>
      <w:r w:rsidRPr="0056195E">
        <w:rPr>
          <w:rFonts w:ascii="Times New Roman" w:hAnsi="Times New Roman"/>
          <w:color w:val="000000"/>
          <w:sz w:val="28"/>
          <w:lang w:val="ru-RU"/>
        </w:rPr>
        <w:t>(два произведения по выбору). Например, «Иуда Искариот», «Большой шлем», «Рассказ о семи повешенных» и др.</w:t>
      </w:r>
      <w:bookmarkEnd w:id="7"/>
    </w:p>
    <w:p w:rsidR="00E61479" w:rsidRPr="0056195E" w:rsidRDefault="00335EB5">
      <w:pPr>
        <w:spacing w:after="0" w:line="264" w:lineRule="auto"/>
        <w:ind w:firstLine="600"/>
        <w:jc w:val="both"/>
        <w:rPr>
          <w:lang w:val="ru-RU"/>
        </w:rPr>
      </w:pPr>
      <w:r w:rsidRPr="0056195E">
        <w:rPr>
          <w:rFonts w:ascii="Times New Roman" w:hAnsi="Times New Roman"/>
          <w:b/>
          <w:color w:val="000000"/>
          <w:sz w:val="28"/>
          <w:lang w:val="ru-RU"/>
        </w:rPr>
        <w:t xml:space="preserve">М. Горький. </w:t>
      </w:r>
      <w:r w:rsidRPr="0056195E">
        <w:rPr>
          <w:rFonts w:ascii="Times New Roman" w:hAnsi="Times New Roman"/>
          <w:color w:val="000000"/>
          <w:sz w:val="28"/>
          <w:lang w:val="ru-RU"/>
        </w:rPr>
        <w:t xml:space="preserve">Рассказы, повести, романы </w:t>
      </w:r>
      <w:bookmarkStart w:id="8" w:name="15de6deb-47e8-47e8-9ab7-2e423bfa006a"/>
      <w:r w:rsidRPr="0056195E">
        <w:rPr>
          <w:rFonts w:ascii="Times New Roman" w:hAnsi="Times New Roman"/>
          <w:color w:val="000000"/>
          <w:sz w:val="28"/>
          <w:lang w:val="ru-RU"/>
        </w:rPr>
        <w:t>(два произведения по выбору). Например, «Старуха Изергиль», «Макар Чудра», «</w:t>
      </w:r>
      <w:proofErr w:type="gramStart"/>
      <w:r w:rsidRPr="0056195E">
        <w:rPr>
          <w:rFonts w:ascii="Times New Roman" w:hAnsi="Times New Roman"/>
          <w:color w:val="000000"/>
          <w:sz w:val="28"/>
          <w:lang w:val="ru-RU"/>
        </w:rPr>
        <w:t>Коновалов</w:t>
      </w:r>
      <w:proofErr w:type="gramEnd"/>
      <w:r w:rsidRPr="0056195E">
        <w:rPr>
          <w:rFonts w:ascii="Times New Roman" w:hAnsi="Times New Roman"/>
          <w:color w:val="000000"/>
          <w:sz w:val="28"/>
          <w:lang w:val="ru-RU"/>
        </w:rPr>
        <w:t>», «Фома Гордеев» и др.</w:t>
      </w:r>
      <w:bookmarkEnd w:id="8"/>
    </w:p>
    <w:p w:rsidR="00E61479" w:rsidRPr="0056195E" w:rsidRDefault="00335EB5">
      <w:pPr>
        <w:spacing w:after="0" w:line="264" w:lineRule="auto"/>
        <w:ind w:firstLine="600"/>
        <w:jc w:val="both"/>
        <w:rPr>
          <w:lang w:val="ru-RU"/>
        </w:rPr>
      </w:pPr>
      <w:r w:rsidRPr="0056195E">
        <w:rPr>
          <w:rFonts w:ascii="Times New Roman" w:hAnsi="Times New Roman"/>
          <w:b/>
          <w:color w:val="000000"/>
          <w:sz w:val="28"/>
          <w:lang w:val="ru-RU"/>
        </w:rPr>
        <w:t>Пьеса «На дне».</w:t>
      </w:r>
    </w:p>
    <w:p w:rsidR="00E61479" w:rsidRPr="0056195E" w:rsidRDefault="00335EB5">
      <w:pPr>
        <w:spacing w:after="0" w:line="264" w:lineRule="auto"/>
        <w:ind w:firstLine="600"/>
        <w:jc w:val="both"/>
        <w:rPr>
          <w:lang w:val="ru-RU"/>
        </w:rPr>
      </w:pPr>
      <w:r w:rsidRPr="0056195E">
        <w:rPr>
          <w:rFonts w:ascii="Times New Roman" w:hAnsi="Times New Roman"/>
          <w:b/>
          <w:color w:val="000000"/>
          <w:sz w:val="28"/>
          <w:lang w:val="ru-RU"/>
        </w:rPr>
        <w:t>Стихотворения поэтов Серебряного века</w:t>
      </w:r>
      <w:r w:rsidRPr="0056195E">
        <w:rPr>
          <w:rFonts w:ascii="Times New Roman" w:hAnsi="Times New Roman"/>
          <w:color w:val="000000"/>
          <w:sz w:val="28"/>
          <w:lang w:val="ru-RU"/>
        </w:rPr>
        <w:t xml:space="preserve"> </w:t>
      </w:r>
      <w:bookmarkStart w:id="9" w:name="550d8e7a-751d-4dcb-9bfa-ab9f29ef86d6"/>
      <w:r w:rsidRPr="0056195E">
        <w:rPr>
          <w:rFonts w:ascii="Times New Roman" w:hAnsi="Times New Roman"/>
          <w:color w:val="000000"/>
          <w:sz w:val="28"/>
          <w:lang w:val="ru-RU"/>
        </w:rPr>
        <w:t>(не менее трёх стихотворений двух поэтов по выбору). Например, стихотворения И. Ф. Анненского, К. Д. Бальмонта, А. Белого, В. Я. Брюсова, М. А. Волошина, И. Северянина, В. С. Соловьева, Ф. К. Сологуба, В. В. Хлебникова и др.</w:t>
      </w:r>
      <w:bookmarkEnd w:id="9"/>
    </w:p>
    <w:p w:rsidR="00E61479" w:rsidRPr="0056195E" w:rsidRDefault="00335EB5">
      <w:pPr>
        <w:spacing w:after="0" w:line="264" w:lineRule="auto"/>
        <w:ind w:firstLine="600"/>
        <w:jc w:val="both"/>
        <w:rPr>
          <w:lang w:val="ru-RU"/>
        </w:rPr>
      </w:pPr>
      <w:r w:rsidRPr="0056195E">
        <w:rPr>
          <w:rFonts w:ascii="Times New Roman" w:hAnsi="Times New Roman"/>
          <w:b/>
          <w:color w:val="000000"/>
          <w:sz w:val="28"/>
          <w:lang w:val="ru-RU"/>
        </w:rPr>
        <w:t>Литература ХХ века</w:t>
      </w:r>
    </w:p>
    <w:p w:rsidR="00E61479" w:rsidRPr="0056195E" w:rsidRDefault="00335EB5">
      <w:pPr>
        <w:spacing w:after="0" w:line="264" w:lineRule="auto"/>
        <w:ind w:firstLine="600"/>
        <w:jc w:val="both"/>
        <w:rPr>
          <w:lang w:val="ru-RU"/>
        </w:rPr>
      </w:pPr>
      <w:r w:rsidRPr="0056195E">
        <w:rPr>
          <w:rFonts w:ascii="Times New Roman" w:hAnsi="Times New Roman"/>
          <w:b/>
          <w:color w:val="000000"/>
          <w:sz w:val="28"/>
          <w:lang w:val="ru-RU"/>
        </w:rPr>
        <w:t>И. А. Бунин.</w:t>
      </w:r>
      <w:r w:rsidRPr="0056195E">
        <w:rPr>
          <w:rFonts w:ascii="Times New Roman" w:hAnsi="Times New Roman"/>
          <w:color w:val="000000"/>
          <w:sz w:val="28"/>
          <w:lang w:val="ru-RU"/>
        </w:rPr>
        <w:t xml:space="preserve"> Стихотворения </w:t>
      </w:r>
      <w:bookmarkStart w:id="10" w:name="ee16bfc3-4b2c-47d2-8567-facdf6bd6ad1"/>
      <w:r w:rsidRPr="0056195E">
        <w:rPr>
          <w:rFonts w:ascii="Times New Roman" w:hAnsi="Times New Roman"/>
          <w:color w:val="000000"/>
          <w:sz w:val="28"/>
          <w:lang w:val="ru-RU"/>
        </w:rPr>
        <w:t xml:space="preserve">(не менее двух по выбору). </w:t>
      </w:r>
      <w:proofErr w:type="gramStart"/>
      <w:r w:rsidRPr="0056195E">
        <w:rPr>
          <w:rFonts w:ascii="Times New Roman" w:hAnsi="Times New Roman"/>
          <w:color w:val="000000"/>
          <w:sz w:val="28"/>
          <w:lang w:val="ru-RU"/>
        </w:rPr>
        <w:t>Например, «Аленушка», «Вечер», «Дурман», «И цветы, и шмели, и трава, и колосья…», «У птицы есть гнездо, у зверя есть нора…» и др. Рассказы (три по выбору).</w:t>
      </w:r>
      <w:proofErr w:type="gramEnd"/>
      <w:r w:rsidRPr="0056195E">
        <w:rPr>
          <w:rFonts w:ascii="Times New Roman" w:hAnsi="Times New Roman"/>
          <w:color w:val="000000"/>
          <w:sz w:val="28"/>
          <w:lang w:val="ru-RU"/>
        </w:rPr>
        <w:t xml:space="preserve"> Например, «Антоновские яблоки», «Чистый понедельник», «Господин из Сан-Франциско», «Тёмные аллеи», «Лёгкое дыхание», «Солнечный удар» и др.</w:t>
      </w:r>
      <w:bookmarkEnd w:id="10"/>
    </w:p>
    <w:p w:rsidR="00E61479" w:rsidRPr="0056195E" w:rsidRDefault="00335EB5">
      <w:pPr>
        <w:spacing w:after="0" w:line="264" w:lineRule="auto"/>
        <w:ind w:firstLine="600"/>
        <w:jc w:val="both"/>
        <w:rPr>
          <w:lang w:val="ru-RU"/>
        </w:rPr>
      </w:pPr>
      <w:r w:rsidRPr="0056195E">
        <w:rPr>
          <w:rFonts w:ascii="Times New Roman" w:hAnsi="Times New Roman"/>
          <w:color w:val="000000"/>
          <w:sz w:val="28"/>
          <w:lang w:val="ru-RU"/>
        </w:rPr>
        <w:t xml:space="preserve">Книга очерков «Окаянные дни» </w:t>
      </w:r>
      <w:bookmarkStart w:id="11" w:name="2057c156-7463-49b1-9af9-14da48bde16d"/>
      <w:r w:rsidRPr="0056195E">
        <w:rPr>
          <w:rFonts w:ascii="Times New Roman" w:hAnsi="Times New Roman"/>
          <w:color w:val="000000"/>
          <w:sz w:val="28"/>
          <w:lang w:val="ru-RU"/>
        </w:rPr>
        <w:t>(фрагменты)</w:t>
      </w:r>
      <w:bookmarkEnd w:id="11"/>
      <w:r w:rsidRPr="0056195E">
        <w:rPr>
          <w:rFonts w:ascii="Times New Roman" w:hAnsi="Times New Roman"/>
          <w:color w:val="000000"/>
          <w:sz w:val="28"/>
          <w:lang w:val="ru-RU"/>
        </w:rPr>
        <w:t>.</w:t>
      </w:r>
    </w:p>
    <w:p w:rsidR="00E61479" w:rsidRPr="0056195E" w:rsidRDefault="00335EB5">
      <w:pPr>
        <w:spacing w:after="0" w:line="264" w:lineRule="auto"/>
        <w:ind w:firstLine="600"/>
        <w:jc w:val="both"/>
        <w:rPr>
          <w:lang w:val="ru-RU"/>
        </w:rPr>
      </w:pPr>
      <w:r w:rsidRPr="0056195E">
        <w:rPr>
          <w:rFonts w:ascii="Times New Roman" w:hAnsi="Times New Roman"/>
          <w:b/>
          <w:color w:val="000000"/>
          <w:spacing w:val="-3"/>
          <w:sz w:val="28"/>
          <w:lang w:val="ru-RU"/>
        </w:rPr>
        <w:t>А. А. Блок.</w:t>
      </w:r>
      <w:r w:rsidRPr="0056195E">
        <w:rPr>
          <w:rFonts w:ascii="Times New Roman" w:hAnsi="Times New Roman"/>
          <w:color w:val="000000"/>
          <w:spacing w:val="-3"/>
          <w:sz w:val="28"/>
          <w:lang w:val="ru-RU"/>
        </w:rPr>
        <w:t xml:space="preserve"> Стихотворения </w:t>
      </w:r>
      <w:bookmarkStart w:id="12" w:name="dbe480c2-7f78-4f87-8fec-f318f1a8efd3"/>
      <w:r w:rsidRPr="0056195E">
        <w:rPr>
          <w:rFonts w:ascii="Times New Roman" w:hAnsi="Times New Roman"/>
          <w:color w:val="000000"/>
          <w:spacing w:val="-3"/>
          <w:sz w:val="28"/>
          <w:lang w:val="ru-RU"/>
        </w:rPr>
        <w:t xml:space="preserve">(не менее пяти по выбору). Например, «Незнакомка», «Россия», «Ночь, улица, фонарь, аптека…», «Река раскинулась. </w:t>
      </w:r>
      <w:proofErr w:type="gramStart"/>
      <w:r w:rsidRPr="0056195E">
        <w:rPr>
          <w:rFonts w:ascii="Times New Roman" w:hAnsi="Times New Roman"/>
          <w:color w:val="000000"/>
          <w:spacing w:val="-3"/>
          <w:sz w:val="28"/>
          <w:lang w:val="ru-RU"/>
        </w:rPr>
        <w:t>Течёт, грустит лениво…» (из цикла «На поле Куликовом»), «На железной дороге», «О доблестях, о подвигах, о славе...», «О, весна, без конца и без краю…», «О, я хочу безумно жить…», «Девушка пела в церковном хоре…», «В ресторане», «Вхожу я в тёмные храмы...», «Я – Гамлет.</w:t>
      </w:r>
      <w:proofErr w:type="gramEnd"/>
      <w:r w:rsidRPr="0056195E">
        <w:rPr>
          <w:rFonts w:ascii="Times New Roman" w:hAnsi="Times New Roman"/>
          <w:color w:val="000000"/>
          <w:spacing w:val="-3"/>
          <w:sz w:val="28"/>
          <w:lang w:val="ru-RU"/>
        </w:rPr>
        <w:t xml:space="preserve"> Холодеет кровь…», «Фабрика», «Русь», «Когда вы стоите на моём пути…», «Она пришла с мороза…», «Рождённые </w:t>
      </w:r>
      <w:proofErr w:type="gramStart"/>
      <w:r w:rsidRPr="0056195E">
        <w:rPr>
          <w:rFonts w:ascii="Times New Roman" w:hAnsi="Times New Roman"/>
          <w:color w:val="000000"/>
          <w:spacing w:val="-3"/>
          <w:sz w:val="28"/>
          <w:lang w:val="ru-RU"/>
        </w:rPr>
        <w:t>в</w:t>
      </w:r>
      <w:proofErr w:type="gramEnd"/>
      <w:r w:rsidRPr="0056195E">
        <w:rPr>
          <w:rFonts w:ascii="Times New Roman" w:hAnsi="Times New Roman"/>
          <w:color w:val="000000"/>
          <w:spacing w:val="-3"/>
          <w:sz w:val="28"/>
          <w:lang w:val="ru-RU"/>
        </w:rPr>
        <w:t xml:space="preserve"> </w:t>
      </w:r>
      <w:proofErr w:type="gramStart"/>
      <w:r w:rsidRPr="0056195E">
        <w:rPr>
          <w:rFonts w:ascii="Times New Roman" w:hAnsi="Times New Roman"/>
          <w:color w:val="000000"/>
          <w:spacing w:val="-3"/>
          <w:sz w:val="28"/>
          <w:lang w:val="ru-RU"/>
        </w:rPr>
        <w:t>года</w:t>
      </w:r>
      <w:proofErr w:type="gramEnd"/>
      <w:r w:rsidRPr="0056195E">
        <w:rPr>
          <w:rFonts w:ascii="Times New Roman" w:hAnsi="Times New Roman"/>
          <w:color w:val="000000"/>
          <w:spacing w:val="-3"/>
          <w:sz w:val="28"/>
          <w:lang w:val="ru-RU"/>
        </w:rPr>
        <w:t xml:space="preserve"> глухие…», «Пушкинскому Дому», «Скифы» и др.</w:t>
      </w:r>
      <w:bookmarkEnd w:id="12"/>
    </w:p>
    <w:p w:rsidR="00E61479" w:rsidRPr="0056195E" w:rsidRDefault="00335EB5">
      <w:pPr>
        <w:spacing w:after="0" w:line="264" w:lineRule="auto"/>
        <w:ind w:firstLine="600"/>
        <w:jc w:val="both"/>
        <w:rPr>
          <w:lang w:val="ru-RU"/>
        </w:rPr>
      </w:pPr>
      <w:r w:rsidRPr="0056195E">
        <w:rPr>
          <w:rFonts w:ascii="Times New Roman" w:hAnsi="Times New Roman"/>
          <w:color w:val="000000"/>
          <w:sz w:val="28"/>
          <w:lang w:val="ru-RU"/>
        </w:rPr>
        <w:t>Поэма «Двенадцать».</w:t>
      </w:r>
    </w:p>
    <w:p w:rsidR="00E61479" w:rsidRPr="0056195E" w:rsidRDefault="00335EB5">
      <w:pPr>
        <w:spacing w:after="0" w:line="264" w:lineRule="auto"/>
        <w:ind w:firstLine="600"/>
        <w:jc w:val="both"/>
        <w:rPr>
          <w:lang w:val="ru-RU"/>
        </w:rPr>
      </w:pPr>
      <w:r w:rsidRPr="0056195E">
        <w:rPr>
          <w:rFonts w:ascii="Times New Roman" w:hAnsi="Times New Roman"/>
          <w:b/>
          <w:color w:val="000000"/>
          <w:sz w:val="28"/>
          <w:lang w:val="ru-RU"/>
        </w:rPr>
        <w:t>Н. С. Гумилёв.</w:t>
      </w:r>
      <w:r w:rsidRPr="0056195E">
        <w:rPr>
          <w:rFonts w:ascii="Times New Roman" w:hAnsi="Times New Roman"/>
          <w:color w:val="000000"/>
          <w:sz w:val="28"/>
          <w:lang w:val="ru-RU"/>
        </w:rPr>
        <w:t xml:space="preserve"> Стихотворения </w:t>
      </w:r>
      <w:bookmarkStart w:id="13" w:name="d5352e28-cf38-4476-abfe-c72adeaa5a0a"/>
      <w:r w:rsidRPr="0056195E">
        <w:rPr>
          <w:rFonts w:ascii="Times New Roman" w:hAnsi="Times New Roman"/>
          <w:color w:val="000000"/>
          <w:sz w:val="28"/>
          <w:lang w:val="ru-RU"/>
        </w:rPr>
        <w:t xml:space="preserve">(не менее трёх по выбору). </w:t>
      </w:r>
      <w:proofErr w:type="gramStart"/>
      <w:r w:rsidRPr="0056195E">
        <w:rPr>
          <w:rFonts w:ascii="Times New Roman" w:hAnsi="Times New Roman"/>
          <w:color w:val="000000"/>
          <w:sz w:val="28"/>
          <w:lang w:val="ru-RU"/>
        </w:rPr>
        <w:t>Например, «Жираф», «Заблудившийся трамвай», «Капитаны», «Пятистопные ямбы», «Слово», «Шестое чувство», «Андрей Рублев» и др.</w:t>
      </w:r>
      <w:bookmarkEnd w:id="13"/>
      <w:proofErr w:type="gramEnd"/>
    </w:p>
    <w:p w:rsidR="00E61479" w:rsidRPr="0056195E" w:rsidRDefault="00335EB5">
      <w:pPr>
        <w:spacing w:after="0" w:line="264" w:lineRule="auto"/>
        <w:ind w:firstLine="600"/>
        <w:jc w:val="both"/>
        <w:rPr>
          <w:lang w:val="ru-RU"/>
        </w:rPr>
      </w:pPr>
      <w:r w:rsidRPr="0056195E">
        <w:rPr>
          <w:rFonts w:ascii="Times New Roman" w:hAnsi="Times New Roman"/>
          <w:b/>
          <w:color w:val="000000"/>
          <w:sz w:val="28"/>
          <w:lang w:val="ru-RU"/>
        </w:rPr>
        <w:lastRenderedPageBreak/>
        <w:t xml:space="preserve">В. В. Маяковский. </w:t>
      </w:r>
      <w:r w:rsidRPr="0056195E">
        <w:rPr>
          <w:rFonts w:ascii="Times New Roman" w:hAnsi="Times New Roman"/>
          <w:color w:val="000000"/>
          <w:sz w:val="28"/>
          <w:lang w:val="ru-RU"/>
        </w:rPr>
        <w:t xml:space="preserve">Стихотворения </w:t>
      </w:r>
      <w:bookmarkStart w:id="14" w:name="432b5866-a3c1-4048-af94-cf8dd46f3ae7"/>
      <w:r w:rsidRPr="0056195E">
        <w:rPr>
          <w:rFonts w:ascii="Times New Roman" w:hAnsi="Times New Roman"/>
          <w:color w:val="000000"/>
          <w:sz w:val="28"/>
          <w:lang w:val="ru-RU"/>
        </w:rPr>
        <w:t>(не менее пяти по выбору). Например, «А вы могли бы?», «Нате!», «Послушайте!», «Лиличка!», «Юбилейное», «Прозаседавшиеся», «Письмо Татьяне Яковлевой», «Скрипка и немножко нервно», «Дешёвая распродажа», «Левый марш», «Сергею Есенину», «Товарищу Нетте, пароходу и человеку» и др</w:t>
      </w:r>
      <w:proofErr w:type="gramStart"/>
      <w:r w:rsidRPr="0056195E">
        <w:rPr>
          <w:rFonts w:ascii="Times New Roman" w:hAnsi="Times New Roman"/>
          <w:color w:val="000000"/>
          <w:sz w:val="28"/>
          <w:lang w:val="ru-RU"/>
        </w:rPr>
        <w:t>.</w:t>
      </w:r>
      <w:bookmarkEnd w:id="14"/>
      <w:r w:rsidRPr="0056195E">
        <w:rPr>
          <w:rFonts w:ascii="Times New Roman" w:hAnsi="Times New Roman"/>
          <w:color w:val="000000"/>
          <w:sz w:val="28"/>
          <w:lang w:val="ru-RU"/>
        </w:rPr>
        <w:t>П</w:t>
      </w:r>
      <w:proofErr w:type="gramEnd"/>
      <w:r w:rsidRPr="0056195E">
        <w:rPr>
          <w:rFonts w:ascii="Times New Roman" w:hAnsi="Times New Roman"/>
          <w:color w:val="000000"/>
          <w:sz w:val="28"/>
          <w:lang w:val="ru-RU"/>
        </w:rPr>
        <w:t>оэмы «Облако в штанах», «Во весь голос. Первое вступление в поэму».</w:t>
      </w:r>
    </w:p>
    <w:p w:rsidR="00E61479" w:rsidRPr="0056195E" w:rsidRDefault="00335EB5">
      <w:pPr>
        <w:spacing w:after="0" w:line="264" w:lineRule="auto"/>
        <w:ind w:firstLine="600"/>
        <w:jc w:val="both"/>
        <w:rPr>
          <w:lang w:val="ru-RU"/>
        </w:rPr>
      </w:pPr>
      <w:r w:rsidRPr="0056195E">
        <w:rPr>
          <w:rFonts w:ascii="Times New Roman" w:hAnsi="Times New Roman"/>
          <w:b/>
          <w:color w:val="000000"/>
          <w:sz w:val="28"/>
          <w:lang w:val="ru-RU"/>
        </w:rPr>
        <w:t>С. А. Есенин.</w:t>
      </w:r>
      <w:r w:rsidRPr="0056195E">
        <w:rPr>
          <w:rFonts w:ascii="Times New Roman" w:hAnsi="Times New Roman"/>
          <w:color w:val="000000"/>
          <w:sz w:val="28"/>
          <w:lang w:val="ru-RU"/>
        </w:rPr>
        <w:t xml:space="preserve"> Стихотворения </w:t>
      </w:r>
      <w:bookmarkStart w:id="15" w:name="61a4bf81-13ca-4c63-a45f-4a447326d49d"/>
      <w:r w:rsidRPr="0056195E">
        <w:rPr>
          <w:rFonts w:ascii="Times New Roman" w:hAnsi="Times New Roman"/>
          <w:color w:val="000000"/>
          <w:sz w:val="28"/>
          <w:lang w:val="ru-RU"/>
        </w:rPr>
        <w:t xml:space="preserve">(не менее пяти по выбору). Например, «Гой ты, Русь, моя родная...», «Письмо матери», «Собаке Качалова», «Спит ковыль. </w:t>
      </w:r>
      <w:proofErr w:type="gramStart"/>
      <w:r w:rsidRPr="0056195E">
        <w:rPr>
          <w:rFonts w:ascii="Times New Roman" w:hAnsi="Times New Roman"/>
          <w:color w:val="000000"/>
          <w:sz w:val="28"/>
          <w:lang w:val="ru-RU"/>
        </w:rPr>
        <w:t>Равнина дорогая…», «Шаганэ ты моя, Шаганэ…», «Не жалею, не зову, не плачу…», «Я последний поэт деревни…», «Русь Советская», «Низкий дом с голубыми ставнями...», «Не бродить, не мять в кустах багряных…», «Клён ты мой опавший…», «Отговорила роща золотая…», «Мы теперь уходим понемногу…», «О красном вечере задумалась дорога…», «Запели тёсаные дроги…», «Русь», «Пушкину», «Я иду долиной.</w:t>
      </w:r>
      <w:proofErr w:type="gramEnd"/>
      <w:r w:rsidRPr="0056195E">
        <w:rPr>
          <w:rFonts w:ascii="Times New Roman" w:hAnsi="Times New Roman"/>
          <w:color w:val="000000"/>
          <w:sz w:val="28"/>
          <w:lang w:val="ru-RU"/>
        </w:rPr>
        <w:t xml:space="preserve"> На затылке кепи...», «До свиданья, друг мой, до свиданья!..» и др.</w:t>
      </w:r>
      <w:bookmarkEnd w:id="15"/>
    </w:p>
    <w:p w:rsidR="00E61479" w:rsidRPr="0056195E" w:rsidRDefault="00335EB5">
      <w:pPr>
        <w:spacing w:after="0" w:line="264" w:lineRule="auto"/>
        <w:ind w:firstLine="600"/>
        <w:jc w:val="both"/>
        <w:rPr>
          <w:lang w:val="ru-RU"/>
        </w:rPr>
      </w:pPr>
      <w:r w:rsidRPr="0056195E">
        <w:rPr>
          <w:rFonts w:ascii="Times New Roman" w:hAnsi="Times New Roman"/>
          <w:color w:val="000000"/>
          <w:sz w:val="28"/>
          <w:lang w:val="ru-RU"/>
        </w:rPr>
        <w:t>Поэма «Чёрный человек».</w:t>
      </w:r>
    </w:p>
    <w:p w:rsidR="00E61479" w:rsidRPr="0056195E" w:rsidRDefault="00335EB5">
      <w:pPr>
        <w:spacing w:after="0" w:line="264" w:lineRule="auto"/>
        <w:ind w:firstLine="600"/>
        <w:jc w:val="both"/>
        <w:rPr>
          <w:lang w:val="ru-RU"/>
        </w:rPr>
      </w:pPr>
      <w:r w:rsidRPr="0056195E">
        <w:rPr>
          <w:rFonts w:ascii="Times New Roman" w:hAnsi="Times New Roman"/>
          <w:b/>
          <w:color w:val="000000"/>
          <w:sz w:val="28"/>
          <w:lang w:val="ru-RU"/>
        </w:rPr>
        <w:t xml:space="preserve">О. Э. Мандельштам. </w:t>
      </w:r>
      <w:r w:rsidRPr="0056195E">
        <w:rPr>
          <w:rFonts w:ascii="Times New Roman" w:hAnsi="Times New Roman"/>
          <w:color w:val="000000"/>
          <w:sz w:val="28"/>
          <w:lang w:val="ru-RU"/>
        </w:rPr>
        <w:t xml:space="preserve">Стихотворения </w:t>
      </w:r>
      <w:bookmarkStart w:id="16" w:name="66cb0cc4-f64d-4772-b7d1-39c9ea323ecd"/>
      <w:r w:rsidRPr="0056195E">
        <w:rPr>
          <w:rFonts w:ascii="Times New Roman" w:hAnsi="Times New Roman"/>
          <w:color w:val="000000"/>
          <w:sz w:val="28"/>
          <w:lang w:val="ru-RU"/>
        </w:rPr>
        <w:t>(не менее пяти по выбору). Например, «Бессонница. Гомер. Тугие паруса…», «За гремучую доблесть грядущих веков…», «Ленинград», «Мы живём, под собою не чуя страны…», «</w:t>
      </w:r>
      <w:r>
        <w:rPr>
          <w:rFonts w:ascii="Times New Roman" w:hAnsi="Times New Roman"/>
          <w:color w:val="000000"/>
          <w:sz w:val="28"/>
        </w:rPr>
        <w:t>Notre</w:t>
      </w:r>
      <w:r w:rsidRPr="0056195E">
        <w:rPr>
          <w:rFonts w:ascii="Times New Roman" w:hAnsi="Times New Roman"/>
          <w:color w:val="000000"/>
          <w:sz w:val="28"/>
          <w:lang w:val="ru-RU"/>
        </w:rPr>
        <w:t xml:space="preserve"> </w:t>
      </w:r>
      <w:r>
        <w:rPr>
          <w:rFonts w:ascii="Times New Roman" w:hAnsi="Times New Roman"/>
          <w:color w:val="000000"/>
          <w:sz w:val="28"/>
        </w:rPr>
        <w:t>Dame</w:t>
      </w:r>
      <w:r w:rsidRPr="0056195E">
        <w:rPr>
          <w:rFonts w:ascii="Times New Roman" w:hAnsi="Times New Roman"/>
          <w:color w:val="000000"/>
          <w:sz w:val="28"/>
          <w:lang w:val="ru-RU"/>
        </w:rPr>
        <w:t xml:space="preserve">», «Айя-София», «Невыразимая печаль…», «Золотистого мёда струя из бутылки текла…», «Я не </w:t>
      </w:r>
      <w:proofErr w:type="gramStart"/>
      <w:r w:rsidRPr="0056195E">
        <w:rPr>
          <w:rFonts w:ascii="Times New Roman" w:hAnsi="Times New Roman"/>
          <w:color w:val="000000"/>
          <w:sz w:val="28"/>
          <w:lang w:val="ru-RU"/>
        </w:rPr>
        <w:t>слыхал</w:t>
      </w:r>
      <w:proofErr w:type="gramEnd"/>
      <w:r w:rsidRPr="0056195E">
        <w:rPr>
          <w:rFonts w:ascii="Times New Roman" w:hAnsi="Times New Roman"/>
          <w:color w:val="000000"/>
          <w:sz w:val="28"/>
          <w:lang w:val="ru-RU"/>
        </w:rPr>
        <w:t xml:space="preserve"> рассказов Оссиана…», «Нет, никогда ничей я не был современник…», «Я к губам подношу эту зелень…» и др.</w:t>
      </w:r>
      <w:bookmarkEnd w:id="16"/>
    </w:p>
    <w:p w:rsidR="00E61479" w:rsidRPr="0056195E" w:rsidRDefault="00335EB5">
      <w:pPr>
        <w:spacing w:after="0" w:line="264" w:lineRule="auto"/>
        <w:ind w:firstLine="600"/>
        <w:jc w:val="both"/>
        <w:rPr>
          <w:lang w:val="ru-RU"/>
        </w:rPr>
      </w:pPr>
      <w:r w:rsidRPr="0056195E">
        <w:rPr>
          <w:rFonts w:ascii="Times New Roman" w:hAnsi="Times New Roman"/>
          <w:b/>
          <w:color w:val="000000"/>
          <w:sz w:val="28"/>
          <w:lang w:val="ru-RU"/>
        </w:rPr>
        <w:t xml:space="preserve">М. И. Цветаева. </w:t>
      </w:r>
      <w:r w:rsidRPr="0056195E">
        <w:rPr>
          <w:rFonts w:ascii="Times New Roman" w:hAnsi="Times New Roman"/>
          <w:color w:val="000000"/>
          <w:sz w:val="28"/>
          <w:lang w:val="ru-RU"/>
        </w:rPr>
        <w:t xml:space="preserve">Стихотворения </w:t>
      </w:r>
      <w:bookmarkStart w:id="17" w:name="f4497015-f06d-4dee-8408-6f7ecb50c81e"/>
      <w:r w:rsidRPr="0056195E">
        <w:rPr>
          <w:rFonts w:ascii="Times New Roman" w:hAnsi="Times New Roman"/>
          <w:color w:val="000000"/>
          <w:sz w:val="28"/>
          <w:lang w:val="ru-RU"/>
        </w:rPr>
        <w:t>(не менее пяти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«Стихи к Блоку» («Имя твоё – птица в руке…»), «Генералам двенадцатого года», «</w:t>
      </w:r>
      <w:proofErr w:type="gramStart"/>
      <w:r w:rsidRPr="0056195E">
        <w:rPr>
          <w:rFonts w:ascii="Times New Roman" w:hAnsi="Times New Roman"/>
          <w:color w:val="000000"/>
          <w:sz w:val="28"/>
          <w:lang w:val="ru-RU"/>
        </w:rPr>
        <w:t>Уж</w:t>
      </w:r>
      <w:proofErr w:type="gramEnd"/>
      <w:r w:rsidRPr="0056195E">
        <w:rPr>
          <w:rFonts w:ascii="Times New Roman" w:hAnsi="Times New Roman"/>
          <w:color w:val="000000"/>
          <w:sz w:val="28"/>
          <w:lang w:val="ru-RU"/>
        </w:rPr>
        <w:t xml:space="preserve"> сколько их упало в эту бездну…», «Расстояние: вёрсты, мили…», «Красною кистью…», «Семь холмов – как семь колоколов!..» (из цикла «Стихи о Москве») и др.</w:t>
      </w:r>
      <w:bookmarkEnd w:id="17"/>
    </w:p>
    <w:p w:rsidR="00E61479" w:rsidRPr="0056195E" w:rsidRDefault="00335EB5">
      <w:pPr>
        <w:spacing w:after="0" w:line="264" w:lineRule="auto"/>
        <w:ind w:firstLine="600"/>
        <w:jc w:val="both"/>
        <w:rPr>
          <w:lang w:val="ru-RU"/>
        </w:rPr>
      </w:pPr>
      <w:r w:rsidRPr="0056195E">
        <w:rPr>
          <w:rFonts w:ascii="Times New Roman" w:hAnsi="Times New Roman"/>
          <w:color w:val="000000"/>
          <w:sz w:val="28"/>
          <w:lang w:val="ru-RU"/>
        </w:rPr>
        <w:t>Очерк «Мой Пушкин».</w:t>
      </w:r>
    </w:p>
    <w:p w:rsidR="00E61479" w:rsidRPr="0056195E" w:rsidRDefault="00335EB5">
      <w:pPr>
        <w:spacing w:after="0" w:line="264" w:lineRule="auto"/>
        <w:ind w:firstLine="600"/>
        <w:jc w:val="both"/>
        <w:rPr>
          <w:lang w:val="ru-RU"/>
        </w:rPr>
      </w:pPr>
      <w:r w:rsidRPr="0056195E">
        <w:rPr>
          <w:rFonts w:ascii="Times New Roman" w:hAnsi="Times New Roman"/>
          <w:b/>
          <w:color w:val="000000"/>
          <w:sz w:val="28"/>
          <w:lang w:val="ru-RU"/>
        </w:rPr>
        <w:t>А. А. Ахматова.</w:t>
      </w:r>
      <w:r w:rsidRPr="0056195E">
        <w:rPr>
          <w:rFonts w:ascii="Times New Roman" w:hAnsi="Times New Roman"/>
          <w:color w:val="000000"/>
          <w:sz w:val="28"/>
          <w:lang w:val="ru-RU"/>
        </w:rPr>
        <w:t xml:space="preserve"> Стихотворения </w:t>
      </w:r>
      <w:bookmarkStart w:id="18" w:name="bf77810f-5979-4d8b-a304-b053a362ccfa"/>
      <w:r w:rsidRPr="0056195E">
        <w:rPr>
          <w:rFonts w:ascii="Times New Roman" w:hAnsi="Times New Roman"/>
          <w:color w:val="000000"/>
          <w:sz w:val="28"/>
          <w:lang w:val="ru-RU"/>
        </w:rPr>
        <w:t xml:space="preserve">(не менее пяти по выбору). Например, «Песня последней встречи», «Сжала руки под тёмной вуалью…», «Смуглый отрок бродил по аллеям…», «Мне голос был. </w:t>
      </w:r>
      <w:proofErr w:type="gramStart"/>
      <w:r w:rsidRPr="0056195E">
        <w:rPr>
          <w:rFonts w:ascii="Times New Roman" w:hAnsi="Times New Roman"/>
          <w:color w:val="000000"/>
          <w:sz w:val="28"/>
          <w:lang w:val="ru-RU"/>
        </w:rPr>
        <w:t xml:space="preserve">Он звал утешно…», «Не с теми я, кто бросил землю...», «Мужество», «Приморский сонет», «Родная земля», «Сероглазый король», «Вечером», «Все мы бражники здесь, блудницы…», «Всё расхищено, предано, продано…», «Я научилась просто, мудро жить…», «Заплаканная осень, как вдова...», «Перед весной бывают дни такие...», «Мне </w:t>
      </w:r>
      <w:r w:rsidRPr="0056195E">
        <w:rPr>
          <w:rFonts w:ascii="Times New Roman" w:hAnsi="Times New Roman"/>
          <w:color w:val="000000"/>
          <w:sz w:val="28"/>
          <w:lang w:val="ru-RU"/>
        </w:rPr>
        <w:lastRenderedPageBreak/>
        <w:t>ни к чему одические рати…», «Творчество», «Муза» («Когда я ночью жду её прихода…») и др.</w:t>
      </w:r>
      <w:bookmarkEnd w:id="18"/>
      <w:proofErr w:type="gramEnd"/>
    </w:p>
    <w:p w:rsidR="00E61479" w:rsidRPr="0056195E" w:rsidRDefault="00335EB5">
      <w:pPr>
        <w:spacing w:after="0" w:line="264" w:lineRule="auto"/>
        <w:ind w:firstLine="600"/>
        <w:jc w:val="both"/>
        <w:rPr>
          <w:lang w:val="ru-RU"/>
        </w:rPr>
      </w:pPr>
      <w:r w:rsidRPr="0056195E">
        <w:rPr>
          <w:rFonts w:ascii="Times New Roman" w:hAnsi="Times New Roman"/>
          <w:color w:val="000000"/>
          <w:sz w:val="28"/>
          <w:lang w:val="ru-RU"/>
        </w:rPr>
        <w:t>Поэма «Реквием».</w:t>
      </w:r>
    </w:p>
    <w:p w:rsidR="00E61479" w:rsidRPr="0056195E" w:rsidRDefault="00335EB5">
      <w:pPr>
        <w:spacing w:after="0" w:line="264" w:lineRule="auto"/>
        <w:ind w:firstLine="600"/>
        <w:jc w:val="both"/>
        <w:rPr>
          <w:lang w:val="ru-RU"/>
        </w:rPr>
      </w:pPr>
      <w:r w:rsidRPr="0056195E">
        <w:rPr>
          <w:rFonts w:ascii="Times New Roman" w:hAnsi="Times New Roman"/>
          <w:b/>
          <w:color w:val="000000"/>
          <w:sz w:val="28"/>
          <w:lang w:val="ru-RU"/>
        </w:rPr>
        <w:t xml:space="preserve">Е. И. Замятин. </w:t>
      </w:r>
      <w:r w:rsidRPr="0056195E">
        <w:rPr>
          <w:rFonts w:ascii="Times New Roman" w:hAnsi="Times New Roman"/>
          <w:color w:val="000000"/>
          <w:sz w:val="28"/>
          <w:lang w:val="ru-RU"/>
        </w:rPr>
        <w:t>Роман «Мы».</w:t>
      </w:r>
    </w:p>
    <w:p w:rsidR="00E61479" w:rsidRPr="0056195E" w:rsidRDefault="00335EB5">
      <w:pPr>
        <w:spacing w:after="0" w:line="264" w:lineRule="auto"/>
        <w:ind w:firstLine="600"/>
        <w:jc w:val="both"/>
        <w:rPr>
          <w:lang w:val="ru-RU"/>
        </w:rPr>
      </w:pPr>
      <w:r w:rsidRPr="0056195E">
        <w:rPr>
          <w:rFonts w:ascii="Times New Roman" w:hAnsi="Times New Roman"/>
          <w:b/>
          <w:color w:val="000000"/>
          <w:sz w:val="28"/>
          <w:lang w:val="ru-RU"/>
        </w:rPr>
        <w:t>Н.А. Островский.</w:t>
      </w:r>
      <w:r w:rsidRPr="0056195E">
        <w:rPr>
          <w:rFonts w:ascii="Times New Roman" w:hAnsi="Times New Roman"/>
          <w:color w:val="000000"/>
          <w:sz w:val="28"/>
          <w:lang w:val="ru-RU"/>
        </w:rPr>
        <w:t xml:space="preserve"> Роман «Как закалялась сталь» </w:t>
      </w:r>
      <w:bookmarkStart w:id="19" w:name="6120207d-2782-44a7-9beb-9a1683c43550"/>
      <w:r w:rsidRPr="0056195E">
        <w:rPr>
          <w:rFonts w:ascii="Times New Roman" w:hAnsi="Times New Roman"/>
          <w:color w:val="000000"/>
          <w:sz w:val="28"/>
          <w:lang w:val="ru-RU"/>
        </w:rPr>
        <w:t>(избранные главы)</w:t>
      </w:r>
      <w:bookmarkEnd w:id="19"/>
      <w:r w:rsidRPr="0056195E">
        <w:rPr>
          <w:rFonts w:ascii="Times New Roman" w:hAnsi="Times New Roman"/>
          <w:color w:val="000000"/>
          <w:sz w:val="28"/>
          <w:lang w:val="ru-RU"/>
        </w:rPr>
        <w:t>.</w:t>
      </w:r>
    </w:p>
    <w:p w:rsidR="00E61479" w:rsidRPr="0056195E" w:rsidRDefault="00335EB5">
      <w:pPr>
        <w:spacing w:after="0" w:line="264" w:lineRule="auto"/>
        <w:ind w:firstLine="600"/>
        <w:jc w:val="both"/>
        <w:rPr>
          <w:lang w:val="ru-RU"/>
        </w:rPr>
      </w:pPr>
      <w:r w:rsidRPr="0056195E">
        <w:rPr>
          <w:rFonts w:ascii="Times New Roman" w:hAnsi="Times New Roman"/>
          <w:b/>
          <w:color w:val="000000"/>
          <w:sz w:val="28"/>
          <w:lang w:val="ru-RU"/>
        </w:rPr>
        <w:t xml:space="preserve">М. А. Шолохов. </w:t>
      </w:r>
      <w:r w:rsidRPr="0056195E">
        <w:rPr>
          <w:rFonts w:ascii="Times New Roman" w:hAnsi="Times New Roman"/>
          <w:color w:val="000000"/>
          <w:sz w:val="28"/>
          <w:lang w:val="ru-RU"/>
        </w:rPr>
        <w:t>Роман-эпопея «Тихий Дон».</w:t>
      </w:r>
    </w:p>
    <w:p w:rsidR="00E61479" w:rsidRPr="0056195E" w:rsidRDefault="00335EB5">
      <w:pPr>
        <w:spacing w:after="0" w:line="264" w:lineRule="auto"/>
        <w:ind w:firstLine="600"/>
        <w:jc w:val="both"/>
        <w:rPr>
          <w:lang w:val="ru-RU"/>
        </w:rPr>
      </w:pPr>
      <w:r w:rsidRPr="0056195E">
        <w:rPr>
          <w:rFonts w:ascii="Times New Roman" w:hAnsi="Times New Roman"/>
          <w:b/>
          <w:color w:val="000000"/>
          <w:sz w:val="28"/>
          <w:lang w:val="ru-RU"/>
        </w:rPr>
        <w:t>В. В. Набоков.</w:t>
      </w:r>
      <w:r w:rsidRPr="0056195E">
        <w:rPr>
          <w:rFonts w:ascii="Times New Roman" w:hAnsi="Times New Roman"/>
          <w:color w:val="000000"/>
          <w:sz w:val="28"/>
          <w:lang w:val="ru-RU"/>
        </w:rPr>
        <w:t xml:space="preserve"> Рассказы, повести, романы </w:t>
      </w:r>
      <w:bookmarkStart w:id="20" w:name="1ebab6ed-ff62-4e83-b3ae-780d9f3a8613"/>
      <w:r w:rsidRPr="0056195E">
        <w:rPr>
          <w:rFonts w:ascii="Times New Roman" w:hAnsi="Times New Roman"/>
          <w:color w:val="000000"/>
          <w:sz w:val="28"/>
          <w:lang w:val="ru-RU"/>
        </w:rPr>
        <w:t xml:space="preserve">(одно произведение по выбору). </w:t>
      </w:r>
      <w:proofErr w:type="gramStart"/>
      <w:r w:rsidRPr="0056195E">
        <w:rPr>
          <w:rFonts w:ascii="Times New Roman" w:hAnsi="Times New Roman"/>
          <w:color w:val="000000"/>
          <w:sz w:val="28"/>
          <w:lang w:val="ru-RU"/>
        </w:rPr>
        <w:t>Например, «Облако, озеро, башня», «Весна в Фиальте», «Машенька», «Защита Лужина», «Дар» и др.</w:t>
      </w:r>
      <w:bookmarkEnd w:id="20"/>
      <w:proofErr w:type="gramEnd"/>
    </w:p>
    <w:p w:rsidR="00E61479" w:rsidRPr="0056195E" w:rsidRDefault="00335EB5">
      <w:pPr>
        <w:spacing w:after="0" w:line="264" w:lineRule="auto"/>
        <w:ind w:firstLine="600"/>
        <w:jc w:val="both"/>
        <w:rPr>
          <w:lang w:val="ru-RU"/>
        </w:rPr>
      </w:pPr>
      <w:r w:rsidRPr="0056195E">
        <w:rPr>
          <w:rFonts w:ascii="Times New Roman" w:hAnsi="Times New Roman"/>
          <w:b/>
          <w:color w:val="000000"/>
          <w:sz w:val="28"/>
          <w:lang w:val="ru-RU"/>
        </w:rPr>
        <w:t xml:space="preserve">М. А. Булгаков. </w:t>
      </w:r>
      <w:r w:rsidRPr="0056195E">
        <w:rPr>
          <w:rFonts w:ascii="Times New Roman" w:hAnsi="Times New Roman"/>
          <w:color w:val="000000"/>
          <w:sz w:val="28"/>
          <w:lang w:val="ru-RU"/>
        </w:rPr>
        <w:t xml:space="preserve">Романы </w:t>
      </w:r>
      <w:bookmarkStart w:id="21" w:name="b177db16-d7b1-477b-a24a-c044e463def8"/>
      <w:r w:rsidRPr="0056195E">
        <w:rPr>
          <w:rFonts w:ascii="Times New Roman" w:hAnsi="Times New Roman"/>
          <w:color w:val="000000"/>
          <w:sz w:val="28"/>
          <w:lang w:val="ru-RU"/>
        </w:rPr>
        <w:t>«Белая гвардия», «Мастер и Маргарита» (один роман по выбору).</w:t>
      </w:r>
      <w:bookmarkEnd w:id="21"/>
      <w:r w:rsidRPr="0056195E">
        <w:rPr>
          <w:rFonts w:ascii="Times New Roman" w:hAnsi="Times New Roman"/>
          <w:color w:val="000000"/>
          <w:sz w:val="28"/>
          <w:lang w:val="ru-RU"/>
        </w:rPr>
        <w:t xml:space="preserve"> Рассказы, повести, пьесы </w:t>
      </w:r>
      <w:bookmarkStart w:id="22" w:name="abb69dbd-8db5-4aaf-88af-8ec91cbea98b"/>
      <w:r w:rsidRPr="0056195E">
        <w:rPr>
          <w:rFonts w:ascii="Times New Roman" w:hAnsi="Times New Roman"/>
          <w:color w:val="000000"/>
          <w:sz w:val="28"/>
          <w:lang w:val="ru-RU"/>
        </w:rPr>
        <w:t>(одно произведение по выбору). Например, рассказы из книги «Записки юного врача», «Записки на манжетах», «Дни Турбиных», «Бег» и др.</w:t>
      </w:r>
      <w:bookmarkEnd w:id="22"/>
    </w:p>
    <w:p w:rsidR="00E61479" w:rsidRPr="0056195E" w:rsidRDefault="00335EB5">
      <w:pPr>
        <w:spacing w:after="0" w:line="264" w:lineRule="auto"/>
        <w:ind w:firstLine="600"/>
        <w:jc w:val="both"/>
        <w:rPr>
          <w:lang w:val="ru-RU"/>
        </w:rPr>
      </w:pPr>
      <w:r w:rsidRPr="0056195E">
        <w:rPr>
          <w:rFonts w:ascii="Times New Roman" w:hAnsi="Times New Roman"/>
          <w:b/>
          <w:color w:val="000000"/>
          <w:sz w:val="28"/>
          <w:lang w:val="ru-RU"/>
        </w:rPr>
        <w:t>А. П. Платонов.</w:t>
      </w:r>
      <w:r w:rsidRPr="0056195E">
        <w:rPr>
          <w:rFonts w:ascii="Times New Roman" w:hAnsi="Times New Roman"/>
          <w:color w:val="000000"/>
          <w:sz w:val="28"/>
          <w:lang w:val="ru-RU"/>
        </w:rPr>
        <w:t xml:space="preserve"> Рассказы и повести </w:t>
      </w:r>
      <w:bookmarkStart w:id="23" w:name="c1d3e007-f9bb-4bad-b95b-0c05dee880b1"/>
      <w:r w:rsidRPr="0056195E">
        <w:rPr>
          <w:rFonts w:ascii="Times New Roman" w:hAnsi="Times New Roman"/>
          <w:color w:val="000000"/>
          <w:sz w:val="28"/>
          <w:lang w:val="ru-RU"/>
        </w:rPr>
        <w:t>(два произведения по выбору). Например, «В прекрасном и яростном мире», «Котлован», «Возвращение», «Река Потудань», «Сокровенный человек» и др.</w:t>
      </w:r>
      <w:bookmarkEnd w:id="23"/>
    </w:p>
    <w:p w:rsidR="00E61479" w:rsidRPr="0056195E" w:rsidRDefault="00335EB5">
      <w:pPr>
        <w:spacing w:after="0" w:line="264" w:lineRule="auto"/>
        <w:ind w:firstLine="600"/>
        <w:jc w:val="both"/>
        <w:rPr>
          <w:lang w:val="ru-RU"/>
        </w:rPr>
      </w:pPr>
      <w:r w:rsidRPr="0056195E">
        <w:rPr>
          <w:rFonts w:ascii="Times New Roman" w:hAnsi="Times New Roman"/>
          <w:b/>
          <w:color w:val="000000"/>
          <w:sz w:val="28"/>
          <w:lang w:val="ru-RU"/>
        </w:rPr>
        <w:t>А. Т. Твардовский.</w:t>
      </w:r>
      <w:r w:rsidRPr="0056195E">
        <w:rPr>
          <w:rFonts w:ascii="Times New Roman" w:hAnsi="Times New Roman"/>
          <w:color w:val="000000"/>
          <w:sz w:val="28"/>
          <w:lang w:val="ru-RU"/>
        </w:rPr>
        <w:t xml:space="preserve"> Стихотворения </w:t>
      </w:r>
      <w:bookmarkStart w:id="24" w:name="9aaca651-6b04-47eb-9392-e07a4e623979"/>
      <w:r w:rsidRPr="0056195E">
        <w:rPr>
          <w:rFonts w:ascii="Times New Roman" w:hAnsi="Times New Roman"/>
          <w:color w:val="000000"/>
          <w:sz w:val="28"/>
          <w:lang w:val="ru-RU"/>
        </w:rPr>
        <w:t xml:space="preserve">(не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«О сущем», «В тот день, когда окончилась война…», «Я убит </w:t>
      </w:r>
      <w:proofErr w:type="gramStart"/>
      <w:r w:rsidRPr="0056195E">
        <w:rPr>
          <w:rFonts w:ascii="Times New Roman" w:hAnsi="Times New Roman"/>
          <w:color w:val="000000"/>
          <w:sz w:val="28"/>
          <w:lang w:val="ru-RU"/>
        </w:rPr>
        <w:t>подо</w:t>
      </w:r>
      <w:proofErr w:type="gramEnd"/>
      <w:r w:rsidRPr="0056195E">
        <w:rPr>
          <w:rFonts w:ascii="Times New Roman" w:hAnsi="Times New Roman"/>
          <w:color w:val="000000"/>
          <w:sz w:val="28"/>
          <w:lang w:val="ru-RU"/>
        </w:rPr>
        <w:t xml:space="preserve"> Ржевом», «Памяти Гагарина» и др.</w:t>
      </w:r>
      <w:bookmarkEnd w:id="24"/>
    </w:p>
    <w:p w:rsidR="00E61479" w:rsidRPr="0056195E" w:rsidRDefault="00335EB5">
      <w:pPr>
        <w:spacing w:after="0" w:line="264" w:lineRule="auto"/>
        <w:ind w:firstLine="600"/>
        <w:jc w:val="both"/>
        <w:rPr>
          <w:lang w:val="ru-RU"/>
        </w:rPr>
      </w:pPr>
      <w:r w:rsidRPr="0056195E">
        <w:rPr>
          <w:rFonts w:ascii="Times New Roman" w:hAnsi="Times New Roman"/>
          <w:color w:val="000000"/>
          <w:sz w:val="28"/>
          <w:lang w:val="ru-RU"/>
        </w:rPr>
        <w:t>Поэма «По праву памяти».</w:t>
      </w:r>
    </w:p>
    <w:p w:rsidR="00E61479" w:rsidRPr="0056195E" w:rsidRDefault="00335EB5">
      <w:pPr>
        <w:spacing w:after="0" w:line="264" w:lineRule="auto"/>
        <w:ind w:firstLine="600"/>
        <w:jc w:val="both"/>
        <w:rPr>
          <w:lang w:val="ru-RU"/>
        </w:rPr>
      </w:pPr>
      <w:r w:rsidRPr="0056195E">
        <w:rPr>
          <w:rFonts w:ascii="Times New Roman" w:hAnsi="Times New Roman"/>
          <w:b/>
          <w:color w:val="000000"/>
          <w:sz w:val="28"/>
          <w:lang w:val="ru-RU"/>
        </w:rPr>
        <w:t xml:space="preserve">Проза о Великой Отечественной войне </w:t>
      </w:r>
      <w:bookmarkStart w:id="25" w:name="d9d79059-4220-48fb-b84c-3dcb6e791785"/>
      <w:r w:rsidRPr="0056195E">
        <w:rPr>
          <w:rFonts w:ascii="Times New Roman" w:hAnsi="Times New Roman"/>
          <w:color w:val="000000"/>
          <w:sz w:val="28"/>
          <w:lang w:val="ru-RU"/>
        </w:rPr>
        <w:t xml:space="preserve">(по одному произведению не менее чем трёх писателей по выбору). </w:t>
      </w:r>
      <w:proofErr w:type="gramStart"/>
      <w:r w:rsidRPr="0056195E">
        <w:rPr>
          <w:rFonts w:ascii="Times New Roman" w:hAnsi="Times New Roman"/>
          <w:color w:val="000000"/>
          <w:sz w:val="28"/>
          <w:lang w:val="ru-RU"/>
        </w:rPr>
        <w:t>Например, В. П. Астафьев «Пастух и пастушка», «Звездопад»; Ю.В. Бондарев «Горячий снег»; В. В. Быков «Обелиск», «Сотников», «Альпийская баллада»; Б. Л. Васильев «А зори здесь тихие», «В списках не значился», «Завтра была война», «Летят мои кони»; К. Д. Воробьёв «Убиты под Москвой», «Это мы, Господи!»; В. Л. Кондратьев «Сашка»;</w:t>
      </w:r>
      <w:proofErr w:type="gramEnd"/>
      <w:r w:rsidRPr="0056195E">
        <w:rPr>
          <w:rFonts w:ascii="Times New Roman" w:hAnsi="Times New Roman"/>
          <w:color w:val="000000"/>
          <w:sz w:val="28"/>
          <w:lang w:val="ru-RU"/>
        </w:rPr>
        <w:t xml:space="preserve"> В. П. Некрасов «В окопах Сталинграда»; Е. И. Носов «Красное вино победы», «Шопен, соната номер два»; С.С. Смирнов «Брестская крепость» и др.</w:t>
      </w:r>
      <w:bookmarkEnd w:id="25"/>
    </w:p>
    <w:p w:rsidR="00E61479" w:rsidRPr="0056195E" w:rsidRDefault="00335EB5">
      <w:pPr>
        <w:spacing w:after="0" w:line="264" w:lineRule="auto"/>
        <w:ind w:firstLine="600"/>
        <w:jc w:val="both"/>
        <w:rPr>
          <w:lang w:val="ru-RU"/>
        </w:rPr>
      </w:pPr>
      <w:r w:rsidRPr="0056195E">
        <w:rPr>
          <w:rFonts w:ascii="Times New Roman" w:hAnsi="Times New Roman"/>
          <w:b/>
          <w:color w:val="000000"/>
          <w:sz w:val="28"/>
          <w:lang w:val="ru-RU"/>
        </w:rPr>
        <w:t>А. А. Фадеев.</w:t>
      </w:r>
      <w:r w:rsidRPr="0056195E">
        <w:rPr>
          <w:rFonts w:ascii="Times New Roman" w:hAnsi="Times New Roman"/>
          <w:color w:val="000000"/>
          <w:sz w:val="28"/>
          <w:lang w:val="ru-RU"/>
        </w:rPr>
        <w:t xml:space="preserve"> «Молодая гвардия».</w:t>
      </w:r>
    </w:p>
    <w:p w:rsidR="00E61479" w:rsidRPr="0056195E" w:rsidRDefault="00335EB5">
      <w:pPr>
        <w:spacing w:after="0" w:line="264" w:lineRule="auto"/>
        <w:ind w:firstLine="600"/>
        <w:jc w:val="both"/>
        <w:rPr>
          <w:lang w:val="ru-RU"/>
        </w:rPr>
      </w:pPr>
      <w:r w:rsidRPr="0056195E">
        <w:rPr>
          <w:rFonts w:ascii="Times New Roman" w:hAnsi="Times New Roman"/>
          <w:b/>
          <w:color w:val="000000"/>
          <w:sz w:val="28"/>
          <w:lang w:val="ru-RU"/>
        </w:rPr>
        <w:t>В.О. Богомолов.</w:t>
      </w:r>
      <w:r w:rsidRPr="0056195E">
        <w:rPr>
          <w:rFonts w:ascii="Times New Roman" w:hAnsi="Times New Roman"/>
          <w:color w:val="000000"/>
          <w:sz w:val="28"/>
          <w:lang w:val="ru-RU"/>
        </w:rPr>
        <w:t xml:space="preserve"> «В августе сорок четвёртого».</w:t>
      </w:r>
    </w:p>
    <w:p w:rsidR="00E61479" w:rsidRPr="0056195E" w:rsidRDefault="00335EB5">
      <w:pPr>
        <w:spacing w:after="0" w:line="264" w:lineRule="auto"/>
        <w:ind w:firstLine="600"/>
        <w:jc w:val="both"/>
        <w:rPr>
          <w:lang w:val="ru-RU"/>
        </w:rPr>
      </w:pPr>
      <w:r w:rsidRPr="0056195E">
        <w:rPr>
          <w:rFonts w:ascii="Times New Roman" w:hAnsi="Times New Roman"/>
          <w:b/>
          <w:color w:val="000000"/>
          <w:sz w:val="28"/>
          <w:lang w:val="ru-RU"/>
        </w:rPr>
        <w:t>Поэзия о Великой Отечественной войне.</w:t>
      </w:r>
      <w:r w:rsidRPr="0056195E">
        <w:rPr>
          <w:rFonts w:ascii="Times New Roman" w:hAnsi="Times New Roman"/>
          <w:color w:val="000000"/>
          <w:sz w:val="28"/>
          <w:lang w:val="ru-RU"/>
        </w:rPr>
        <w:t xml:space="preserve"> Стихотворения </w:t>
      </w:r>
      <w:bookmarkStart w:id="26" w:name="06417b94-c583-4915-bfb1-64ab5d7e6354"/>
      <w:r w:rsidRPr="0056195E">
        <w:rPr>
          <w:rFonts w:ascii="Times New Roman" w:hAnsi="Times New Roman"/>
          <w:color w:val="000000"/>
          <w:sz w:val="28"/>
          <w:lang w:val="ru-RU"/>
        </w:rPr>
        <w:t>(по одному стихотворению не менее чем трёх поэтов по выбору). Например, Ю. В. Друниной, М. В. Исаковского, Ю. Д. Левитанского, С. С. Орлова, Д. С. Самойлова, К. М. Симонова, Б. А. Слуцкого и др.</w:t>
      </w:r>
      <w:bookmarkEnd w:id="26"/>
    </w:p>
    <w:p w:rsidR="00E61479" w:rsidRPr="0056195E" w:rsidRDefault="00335EB5">
      <w:pPr>
        <w:spacing w:after="0" w:line="264" w:lineRule="auto"/>
        <w:ind w:firstLine="600"/>
        <w:jc w:val="both"/>
        <w:rPr>
          <w:lang w:val="ru-RU"/>
        </w:rPr>
      </w:pPr>
      <w:r w:rsidRPr="0056195E">
        <w:rPr>
          <w:rFonts w:ascii="Times New Roman" w:hAnsi="Times New Roman"/>
          <w:b/>
          <w:color w:val="000000"/>
          <w:sz w:val="28"/>
          <w:lang w:val="ru-RU"/>
        </w:rPr>
        <w:lastRenderedPageBreak/>
        <w:t>Драматургия о Великой Отечественной войне.</w:t>
      </w:r>
      <w:r w:rsidRPr="0056195E">
        <w:rPr>
          <w:rFonts w:ascii="Times New Roman" w:hAnsi="Times New Roman"/>
          <w:color w:val="000000"/>
          <w:sz w:val="28"/>
          <w:lang w:val="ru-RU"/>
        </w:rPr>
        <w:t xml:space="preserve"> Пьесы </w:t>
      </w:r>
      <w:bookmarkStart w:id="27" w:name="89d484ee-406d-4760-b395-34d22f3b1df9"/>
      <w:r w:rsidRPr="0056195E">
        <w:rPr>
          <w:rFonts w:ascii="Times New Roman" w:hAnsi="Times New Roman"/>
          <w:color w:val="000000"/>
          <w:sz w:val="28"/>
          <w:lang w:val="ru-RU"/>
        </w:rPr>
        <w:t>(одно произведение по выбору). Например, В. С. Розов «Вечно живые», К. М. Симонов «Русские люди» и др.</w:t>
      </w:r>
      <w:bookmarkEnd w:id="27"/>
    </w:p>
    <w:p w:rsidR="00E61479" w:rsidRPr="0056195E" w:rsidRDefault="00335EB5">
      <w:pPr>
        <w:spacing w:after="0" w:line="264" w:lineRule="auto"/>
        <w:ind w:firstLine="600"/>
        <w:jc w:val="both"/>
        <w:rPr>
          <w:lang w:val="ru-RU"/>
        </w:rPr>
      </w:pPr>
      <w:r w:rsidRPr="0056195E">
        <w:rPr>
          <w:rFonts w:ascii="Times New Roman" w:hAnsi="Times New Roman"/>
          <w:b/>
          <w:color w:val="000000"/>
          <w:sz w:val="28"/>
          <w:lang w:val="ru-RU"/>
        </w:rPr>
        <w:t>Б. Л. Пастернак.</w:t>
      </w:r>
      <w:r w:rsidRPr="0056195E">
        <w:rPr>
          <w:rFonts w:ascii="Times New Roman" w:hAnsi="Times New Roman"/>
          <w:color w:val="000000"/>
          <w:sz w:val="28"/>
          <w:lang w:val="ru-RU"/>
        </w:rPr>
        <w:t xml:space="preserve"> Стихотворения </w:t>
      </w:r>
      <w:bookmarkStart w:id="28" w:name="83789578-fb36-4791-9b21-9f170fc62d60"/>
      <w:r w:rsidRPr="0056195E">
        <w:rPr>
          <w:rFonts w:ascii="Times New Roman" w:hAnsi="Times New Roman"/>
          <w:color w:val="000000"/>
          <w:sz w:val="28"/>
          <w:lang w:val="ru-RU"/>
        </w:rPr>
        <w:t xml:space="preserve">(не менее пяти по выбору). Например, «Февраль. </w:t>
      </w:r>
      <w:proofErr w:type="gramStart"/>
      <w:r w:rsidRPr="0056195E">
        <w:rPr>
          <w:rFonts w:ascii="Times New Roman" w:hAnsi="Times New Roman"/>
          <w:color w:val="000000"/>
          <w:sz w:val="28"/>
          <w:lang w:val="ru-RU"/>
        </w:rPr>
        <w:t>Достать чернил и плакать!..», «Определение поэзии», «Во всём мне хочется дойти…», «Снег идет», «Любить иных – тяжелый крест...», «Быть знаменитым некрасиво…», «Ночь», «Гамлет», «Зимняя ночь», «Единственные дни», «О, знал бы я, что так бывает…», «Никого не будет в доме...», «Август» и др.</w:t>
      </w:r>
      <w:bookmarkEnd w:id="28"/>
      <w:proofErr w:type="gramEnd"/>
    </w:p>
    <w:p w:rsidR="00E61479" w:rsidRPr="0056195E" w:rsidRDefault="00335EB5">
      <w:pPr>
        <w:spacing w:after="0" w:line="264" w:lineRule="auto"/>
        <w:ind w:firstLine="600"/>
        <w:jc w:val="both"/>
        <w:rPr>
          <w:lang w:val="ru-RU"/>
        </w:rPr>
      </w:pPr>
      <w:r w:rsidRPr="0056195E">
        <w:rPr>
          <w:rFonts w:ascii="Times New Roman" w:hAnsi="Times New Roman"/>
          <w:color w:val="000000"/>
          <w:sz w:val="28"/>
          <w:lang w:val="ru-RU"/>
        </w:rPr>
        <w:t xml:space="preserve">Роман «Доктор Живаго» </w:t>
      </w:r>
      <w:bookmarkStart w:id="29" w:name="68630030-3164-4999-8ef6-a2f386f808f2"/>
      <w:r w:rsidRPr="0056195E">
        <w:rPr>
          <w:rFonts w:ascii="Times New Roman" w:hAnsi="Times New Roman"/>
          <w:color w:val="000000"/>
          <w:sz w:val="28"/>
          <w:lang w:val="ru-RU"/>
        </w:rPr>
        <w:t>(избранные главы).</w:t>
      </w:r>
      <w:bookmarkEnd w:id="29"/>
    </w:p>
    <w:p w:rsidR="00E61479" w:rsidRPr="0056195E" w:rsidRDefault="00335EB5">
      <w:pPr>
        <w:spacing w:after="0" w:line="264" w:lineRule="auto"/>
        <w:ind w:firstLine="600"/>
        <w:jc w:val="both"/>
        <w:rPr>
          <w:lang w:val="ru-RU"/>
        </w:rPr>
      </w:pPr>
      <w:r w:rsidRPr="0056195E">
        <w:rPr>
          <w:rFonts w:ascii="Times New Roman" w:hAnsi="Times New Roman"/>
          <w:b/>
          <w:color w:val="000000"/>
          <w:sz w:val="28"/>
          <w:lang w:val="ru-RU"/>
        </w:rPr>
        <w:t xml:space="preserve">А. В. Вампилов. </w:t>
      </w:r>
      <w:r w:rsidRPr="0056195E">
        <w:rPr>
          <w:rFonts w:ascii="Times New Roman" w:hAnsi="Times New Roman"/>
          <w:color w:val="000000"/>
          <w:sz w:val="28"/>
          <w:lang w:val="ru-RU"/>
        </w:rPr>
        <w:t xml:space="preserve">Пьесы </w:t>
      </w:r>
      <w:bookmarkStart w:id="30" w:name="c34d2d23-abd7-4d7b-aac7-ca2822542942"/>
      <w:r w:rsidRPr="0056195E">
        <w:rPr>
          <w:rFonts w:ascii="Times New Roman" w:hAnsi="Times New Roman"/>
          <w:color w:val="000000"/>
          <w:sz w:val="28"/>
          <w:lang w:val="ru-RU"/>
        </w:rPr>
        <w:t>(не менее одной по выбору). Например, «Старший сын», «Утиная охота» и др.</w:t>
      </w:r>
      <w:bookmarkEnd w:id="30"/>
    </w:p>
    <w:p w:rsidR="00E61479" w:rsidRPr="0056195E" w:rsidRDefault="00335EB5">
      <w:pPr>
        <w:spacing w:after="0" w:line="264" w:lineRule="auto"/>
        <w:ind w:firstLine="600"/>
        <w:jc w:val="both"/>
        <w:rPr>
          <w:lang w:val="ru-RU"/>
        </w:rPr>
      </w:pPr>
      <w:r w:rsidRPr="0056195E">
        <w:rPr>
          <w:rFonts w:ascii="Times New Roman" w:hAnsi="Times New Roman"/>
          <w:b/>
          <w:color w:val="000000"/>
          <w:sz w:val="28"/>
          <w:lang w:val="ru-RU"/>
        </w:rPr>
        <w:t xml:space="preserve">А. И. Солженицын. </w:t>
      </w:r>
      <w:r w:rsidRPr="0056195E">
        <w:rPr>
          <w:rFonts w:ascii="Times New Roman" w:hAnsi="Times New Roman"/>
          <w:color w:val="000000"/>
          <w:sz w:val="28"/>
          <w:lang w:val="ru-RU"/>
        </w:rPr>
        <w:t xml:space="preserve">Произведения «Один день Ивана Денисовича», «Архипелаг ГУЛАГ» </w:t>
      </w:r>
      <w:bookmarkStart w:id="31" w:name="5cba389b-dfaf-41cd-a868-9c450ca2fd70"/>
      <w:r w:rsidRPr="0056195E">
        <w:rPr>
          <w:rFonts w:ascii="Times New Roman" w:hAnsi="Times New Roman"/>
          <w:color w:val="000000"/>
          <w:sz w:val="28"/>
          <w:lang w:val="ru-RU"/>
        </w:rPr>
        <w:t xml:space="preserve">(фрагменты книги по выбору, например, глава «Поэзия под плитой, </w:t>
      </w:r>
      <w:proofErr w:type="gramStart"/>
      <w:r w:rsidRPr="0056195E">
        <w:rPr>
          <w:rFonts w:ascii="Times New Roman" w:hAnsi="Times New Roman"/>
          <w:color w:val="000000"/>
          <w:sz w:val="28"/>
          <w:lang w:val="ru-RU"/>
        </w:rPr>
        <w:t>правда</w:t>
      </w:r>
      <w:proofErr w:type="gramEnd"/>
      <w:r w:rsidRPr="0056195E">
        <w:rPr>
          <w:rFonts w:ascii="Times New Roman" w:hAnsi="Times New Roman"/>
          <w:color w:val="000000"/>
          <w:sz w:val="28"/>
          <w:lang w:val="ru-RU"/>
        </w:rPr>
        <w:t xml:space="preserve"> под камнем»)</w:t>
      </w:r>
      <w:bookmarkEnd w:id="31"/>
      <w:r w:rsidRPr="0056195E">
        <w:rPr>
          <w:rFonts w:ascii="Times New Roman" w:hAnsi="Times New Roman"/>
          <w:color w:val="000000"/>
          <w:sz w:val="28"/>
          <w:lang w:val="ru-RU"/>
        </w:rPr>
        <w:t xml:space="preserve">; произведения из цикла «Крохотки» </w:t>
      </w:r>
      <w:bookmarkStart w:id="32" w:name="6fb6fe16-f8ec-4941-8452-7dcab1c7d091"/>
      <w:r w:rsidRPr="0056195E">
        <w:rPr>
          <w:rFonts w:ascii="Times New Roman" w:hAnsi="Times New Roman"/>
          <w:color w:val="000000"/>
          <w:sz w:val="28"/>
          <w:lang w:val="ru-RU"/>
        </w:rPr>
        <w:t>(не менее двух).</w:t>
      </w:r>
      <w:bookmarkEnd w:id="32"/>
    </w:p>
    <w:p w:rsidR="00E61479" w:rsidRPr="0056195E" w:rsidRDefault="00335EB5">
      <w:pPr>
        <w:spacing w:after="0" w:line="264" w:lineRule="auto"/>
        <w:ind w:firstLine="600"/>
        <w:jc w:val="both"/>
        <w:rPr>
          <w:lang w:val="ru-RU"/>
        </w:rPr>
      </w:pPr>
      <w:r w:rsidRPr="0056195E">
        <w:rPr>
          <w:rFonts w:ascii="Times New Roman" w:hAnsi="Times New Roman"/>
          <w:b/>
          <w:color w:val="000000"/>
          <w:sz w:val="28"/>
          <w:lang w:val="ru-RU"/>
        </w:rPr>
        <w:t>В. М. Шукшин.</w:t>
      </w:r>
      <w:r w:rsidRPr="0056195E">
        <w:rPr>
          <w:rFonts w:ascii="Times New Roman" w:hAnsi="Times New Roman"/>
          <w:color w:val="000000"/>
          <w:sz w:val="28"/>
          <w:lang w:val="ru-RU"/>
        </w:rPr>
        <w:t xml:space="preserve"> Рассказы и повести </w:t>
      </w:r>
      <w:bookmarkStart w:id="33" w:name="58d526b6-59c7-456e-9a7e-3133b5f96279"/>
      <w:r w:rsidRPr="0056195E">
        <w:rPr>
          <w:rFonts w:ascii="Times New Roman" w:hAnsi="Times New Roman"/>
          <w:color w:val="000000"/>
          <w:sz w:val="28"/>
          <w:lang w:val="ru-RU"/>
        </w:rPr>
        <w:t xml:space="preserve">(не менее четырёх произведений по выбору). </w:t>
      </w:r>
      <w:proofErr w:type="gramStart"/>
      <w:r w:rsidRPr="0056195E">
        <w:rPr>
          <w:rFonts w:ascii="Times New Roman" w:hAnsi="Times New Roman"/>
          <w:color w:val="000000"/>
          <w:sz w:val="28"/>
          <w:lang w:val="ru-RU"/>
        </w:rPr>
        <w:t>Например, «Срезал», «Обида», «Микроскоп», «Мастер», «Крепкий мужик», «Сапожки», «Забуксовал», «Дядя Ермолай», «Шире шаг, маэстро!», «Калина красная» и др.</w:t>
      </w:r>
      <w:bookmarkEnd w:id="33"/>
      <w:proofErr w:type="gramEnd"/>
    </w:p>
    <w:p w:rsidR="00E61479" w:rsidRPr="0056195E" w:rsidRDefault="00335EB5">
      <w:pPr>
        <w:spacing w:after="0" w:line="264" w:lineRule="auto"/>
        <w:ind w:firstLine="600"/>
        <w:jc w:val="both"/>
        <w:rPr>
          <w:lang w:val="ru-RU"/>
        </w:rPr>
      </w:pPr>
      <w:r w:rsidRPr="0056195E">
        <w:rPr>
          <w:rFonts w:ascii="Times New Roman" w:hAnsi="Times New Roman"/>
          <w:b/>
          <w:color w:val="000000"/>
          <w:sz w:val="28"/>
          <w:lang w:val="ru-RU"/>
        </w:rPr>
        <w:t xml:space="preserve">В. Г. Распутин. </w:t>
      </w:r>
      <w:r w:rsidRPr="0056195E">
        <w:rPr>
          <w:rFonts w:ascii="Times New Roman" w:hAnsi="Times New Roman"/>
          <w:color w:val="000000"/>
          <w:sz w:val="28"/>
          <w:lang w:val="ru-RU"/>
        </w:rPr>
        <w:t xml:space="preserve">Рассказы и повести </w:t>
      </w:r>
      <w:bookmarkStart w:id="34" w:name="fc0731a9-67cd-494e-b7c6-a9c2d9b93b0c"/>
      <w:r w:rsidRPr="0056195E">
        <w:rPr>
          <w:rFonts w:ascii="Times New Roman" w:hAnsi="Times New Roman"/>
          <w:color w:val="000000"/>
          <w:sz w:val="28"/>
          <w:lang w:val="ru-RU"/>
        </w:rPr>
        <w:t>(не менее одного произведения по выбору). Например, «Прощание с Матёрой», «Живи и помни», «Женский разговор» и др.</w:t>
      </w:r>
      <w:bookmarkEnd w:id="34"/>
    </w:p>
    <w:p w:rsidR="00E61479" w:rsidRPr="0056195E" w:rsidRDefault="00335EB5">
      <w:pPr>
        <w:spacing w:after="0" w:line="264" w:lineRule="auto"/>
        <w:ind w:firstLine="600"/>
        <w:jc w:val="both"/>
        <w:rPr>
          <w:lang w:val="ru-RU"/>
        </w:rPr>
      </w:pPr>
      <w:r w:rsidRPr="0056195E">
        <w:rPr>
          <w:rFonts w:ascii="Times New Roman" w:hAnsi="Times New Roman"/>
          <w:b/>
          <w:color w:val="000000"/>
          <w:sz w:val="28"/>
          <w:lang w:val="ru-RU"/>
        </w:rPr>
        <w:t>Н. М. Рубцов.</w:t>
      </w:r>
      <w:r w:rsidRPr="0056195E">
        <w:rPr>
          <w:rFonts w:ascii="Times New Roman" w:hAnsi="Times New Roman"/>
          <w:color w:val="000000"/>
          <w:sz w:val="28"/>
          <w:lang w:val="ru-RU"/>
        </w:rPr>
        <w:t xml:space="preserve"> Стихотворения </w:t>
      </w:r>
      <w:bookmarkStart w:id="35" w:name="7237e283-5314-42fe-a03c-b9a3a7615b3c"/>
      <w:r w:rsidRPr="0056195E">
        <w:rPr>
          <w:rFonts w:ascii="Times New Roman" w:hAnsi="Times New Roman"/>
          <w:color w:val="000000"/>
          <w:sz w:val="28"/>
          <w:lang w:val="ru-RU"/>
        </w:rPr>
        <w:t xml:space="preserve">(не менее трёх по выбору). </w:t>
      </w:r>
      <w:proofErr w:type="gramStart"/>
      <w:r w:rsidRPr="0056195E">
        <w:rPr>
          <w:rFonts w:ascii="Times New Roman" w:hAnsi="Times New Roman"/>
          <w:color w:val="000000"/>
          <w:sz w:val="28"/>
          <w:lang w:val="ru-RU"/>
        </w:rPr>
        <w:t>Например, «Звезда полей», «Тихая моя родина!..», «В горнице моей светло…», «Привет, Россия…», «Русский огонёк», «Я буду скакать по холмам задремавшей отчизны», «Родная деревня», «В осеннем лесу», «В минуты музыки печальной…», «Видения на холме», «Ночь на родине», «Утро» и др.</w:t>
      </w:r>
      <w:bookmarkEnd w:id="35"/>
      <w:proofErr w:type="gramEnd"/>
    </w:p>
    <w:p w:rsidR="00E61479" w:rsidRPr="0056195E" w:rsidRDefault="00335EB5">
      <w:pPr>
        <w:spacing w:after="0" w:line="264" w:lineRule="auto"/>
        <w:ind w:firstLine="600"/>
        <w:jc w:val="both"/>
        <w:rPr>
          <w:lang w:val="ru-RU"/>
        </w:rPr>
      </w:pPr>
      <w:r w:rsidRPr="0056195E">
        <w:rPr>
          <w:rFonts w:ascii="Times New Roman" w:hAnsi="Times New Roman"/>
          <w:b/>
          <w:color w:val="000000"/>
          <w:sz w:val="28"/>
          <w:lang w:val="ru-RU"/>
        </w:rPr>
        <w:t xml:space="preserve">И. А. Бродский. </w:t>
      </w:r>
      <w:r w:rsidRPr="0056195E">
        <w:rPr>
          <w:rFonts w:ascii="Times New Roman" w:hAnsi="Times New Roman"/>
          <w:color w:val="000000"/>
          <w:sz w:val="28"/>
          <w:lang w:val="ru-RU"/>
        </w:rPr>
        <w:t xml:space="preserve">Стихотворения </w:t>
      </w:r>
      <w:bookmarkStart w:id="36" w:name="a533849a-a1c1-41d8-b9c4-6f25cd01f1c9"/>
      <w:r w:rsidRPr="0056195E">
        <w:rPr>
          <w:rFonts w:ascii="Times New Roman" w:hAnsi="Times New Roman"/>
          <w:color w:val="000000"/>
          <w:sz w:val="28"/>
          <w:lang w:val="ru-RU"/>
        </w:rPr>
        <w:t xml:space="preserve">(не менее пяти по выбору). </w:t>
      </w:r>
      <w:proofErr w:type="gramStart"/>
      <w:r w:rsidRPr="0056195E">
        <w:rPr>
          <w:rFonts w:ascii="Times New Roman" w:hAnsi="Times New Roman"/>
          <w:color w:val="000000"/>
          <w:sz w:val="28"/>
          <w:lang w:val="ru-RU"/>
        </w:rPr>
        <w:t>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вечный бой…», «Я памятник себе воздвиг иной…», «Мои слова, я думаю, умрут…», «Ниоткуда с любовью, надцатого мартобря…», «Воротишься на родину.</w:t>
      </w:r>
      <w:proofErr w:type="gramEnd"/>
      <w:r w:rsidRPr="0056195E">
        <w:rPr>
          <w:rFonts w:ascii="Times New Roman" w:hAnsi="Times New Roman"/>
          <w:color w:val="000000"/>
          <w:sz w:val="28"/>
          <w:lang w:val="ru-RU"/>
        </w:rPr>
        <w:t xml:space="preserve"> Ну что ж…», «</w:t>
      </w:r>
      <w:r>
        <w:rPr>
          <w:rFonts w:ascii="Times New Roman" w:hAnsi="Times New Roman"/>
          <w:color w:val="000000"/>
          <w:sz w:val="28"/>
        </w:rPr>
        <w:t>Postscriptum</w:t>
      </w:r>
      <w:r w:rsidRPr="0056195E">
        <w:rPr>
          <w:rFonts w:ascii="Times New Roman" w:hAnsi="Times New Roman"/>
          <w:color w:val="000000"/>
          <w:sz w:val="28"/>
          <w:lang w:val="ru-RU"/>
        </w:rPr>
        <w:t>» и др.</w:t>
      </w:r>
      <w:bookmarkEnd w:id="36"/>
    </w:p>
    <w:p w:rsidR="00E61479" w:rsidRPr="0056195E" w:rsidRDefault="00335EB5">
      <w:pPr>
        <w:spacing w:after="0" w:line="264" w:lineRule="auto"/>
        <w:ind w:firstLine="600"/>
        <w:jc w:val="both"/>
        <w:rPr>
          <w:lang w:val="ru-RU"/>
        </w:rPr>
      </w:pPr>
      <w:r w:rsidRPr="0056195E">
        <w:rPr>
          <w:rFonts w:ascii="Times New Roman" w:hAnsi="Times New Roman"/>
          <w:b/>
          <w:color w:val="000000"/>
          <w:sz w:val="28"/>
          <w:lang w:val="ru-RU"/>
        </w:rPr>
        <w:t>В. С. Высоцкий.</w:t>
      </w:r>
      <w:r w:rsidRPr="0056195E">
        <w:rPr>
          <w:rFonts w:ascii="Times New Roman" w:hAnsi="Times New Roman"/>
          <w:color w:val="000000"/>
          <w:sz w:val="28"/>
          <w:lang w:val="ru-RU"/>
        </w:rPr>
        <w:t xml:space="preserve"> Стихотворения </w:t>
      </w:r>
      <w:bookmarkStart w:id="37" w:name="82b1f107-cdc1-4446-a937-f80be85c1d1f"/>
      <w:r w:rsidRPr="0056195E">
        <w:rPr>
          <w:rFonts w:ascii="Times New Roman" w:hAnsi="Times New Roman"/>
          <w:color w:val="000000"/>
          <w:sz w:val="28"/>
          <w:lang w:val="ru-RU"/>
        </w:rPr>
        <w:t>(не менее трёх по выбору). Например, «Песня о Земле», «Он не вернулся из боя», «Мы вращаем Землю», «Я не люблю», «Братские могилы», «Песня о друге», «Лирическая», «Охота на волков», «Песня о звёздах» и др.</w:t>
      </w:r>
      <w:bookmarkEnd w:id="37"/>
    </w:p>
    <w:p w:rsidR="00E61479" w:rsidRPr="0056195E" w:rsidRDefault="00335EB5">
      <w:pPr>
        <w:spacing w:after="0" w:line="264" w:lineRule="auto"/>
        <w:ind w:firstLine="600"/>
        <w:jc w:val="both"/>
        <w:rPr>
          <w:lang w:val="ru-RU"/>
        </w:rPr>
      </w:pPr>
      <w:r w:rsidRPr="0056195E">
        <w:rPr>
          <w:rFonts w:ascii="Times New Roman" w:hAnsi="Times New Roman"/>
          <w:b/>
          <w:color w:val="000000"/>
          <w:sz w:val="28"/>
          <w:lang w:val="ru-RU"/>
        </w:rPr>
        <w:lastRenderedPageBreak/>
        <w:t xml:space="preserve">Проза второй половины </w:t>
      </w:r>
      <w:r>
        <w:rPr>
          <w:rFonts w:ascii="Times New Roman" w:hAnsi="Times New Roman"/>
          <w:b/>
          <w:color w:val="000000"/>
          <w:sz w:val="28"/>
        </w:rPr>
        <w:t>XX</w:t>
      </w:r>
      <w:r w:rsidRPr="0056195E">
        <w:rPr>
          <w:rFonts w:ascii="Times New Roman" w:hAnsi="Times New Roman"/>
          <w:b/>
          <w:color w:val="000000"/>
          <w:sz w:val="28"/>
          <w:lang w:val="ru-RU"/>
        </w:rPr>
        <w:t xml:space="preserve"> – начала </w:t>
      </w:r>
      <w:r>
        <w:rPr>
          <w:rFonts w:ascii="Times New Roman" w:hAnsi="Times New Roman"/>
          <w:b/>
          <w:color w:val="000000"/>
          <w:sz w:val="28"/>
        </w:rPr>
        <w:t>XXI</w:t>
      </w:r>
      <w:r w:rsidRPr="0056195E">
        <w:rPr>
          <w:rFonts w:ascii="Times New Roman" w:hAnsi="Times New Roman"/>
          <w:b/>
          <w:color w:val="000000"/>
          <w:sz w:val="28"/>
          <w:lang w:val="ru-RU"/>
        </w:rPr>
        <w:t xml:space="preserve"> века.</w:t>
      </w:r>
      <w:r w:rsidRPr="0056195E">
        <w:rPr>
          <w:rFonts w:ascii="Times New Roman" w:hAnsi="Times New Roman"/>
          <w:color w:val="000000"/>
          <w:sz w:val="28"/>
          <w:lang w:val="ru-RU"/>
        </w:rPr>
        <w:t xml:space="preserve"> Рассказы, повести, романы </w:t>
      </w:r>
      <w:bookmarkStart w:id="38" w:name="a6cbfbf6-9ee6-40de-8610-419da5bb9be9"/>
      <w:r w:rsidRPr="0056195E">
        <w:rPr>
          <w:rFonts w:ascii="Times New Roman" w:hAnsi="Times New Roman"/>
          <w:color w:val="000000"/>
          <w:sz w:val="28"/>
          <w:lang w:val="ru-RU"/>
        </w:rPr>
        <w:t xml:space="preserve">(по одному произведению не менее трех прозаиков по выбору). </w:t>
      </w:r>
      <w:proofErr w:type="gramStart"/>
      <w:r w:rsidRPr="0056195E">
        <w:rPr>
          <w:rFonts w:ascii="Times New Roman" w:hAnsi="Times New Roman"/>
          <w:color w:val="000000"/>
          <w:sz w:val="28"/>
          <w:lang w:val="ru-RU"/>
        </w:rPr>
        <w:t>Например, Ф.А. Абрамов (повесть «Пелагея»), Ч.Т. Айтматов (повесть «Белый пароход»), В.П. Астафьев (повествование в рассказах «Царь-рыба» (фрагменты), В.И. Белов (рассказы «На родине», «Бобришный угор»), А.Г. Битов (рассказы из цикла «Аптекарский остров»), А.Н. Варламов (повесть «Рождение»), С.Д. Довлатов (повесть «Заповедник» и другие), Ф.А. Искандер (роман в рассказах «Сандро из Чегема» (фрагменты), Ю.П.</w:t>
      </w:r>
      <w:proofErr w:type="gramEnd"/>
      <w:r w:rsidRPr="0056195E">
        <w:rPr>
          <w:rFonts w:ascii="Times New Roman" w:hAnsi="Times New Roman"/>
          <w:color w:val="000000"/>
          <w:sz w:val="28"/>
          <w:lang w:val="ru-RU"/>
        </w:rPr>
        <w:t xml:space="preserve"> </w:t>
      </w:r>
      <w:proofErr w:type="gramStart"/>
      <w:r w:rsidRPr="0056195E">
        <w:rPr>
          <w:rFonts w:ascii="Times New Roman" w:hAnsi="Times New Roman"/>
          <w:color w:val="000000"/>
          <w:sz w:val="28"/>
          <w:lang w:val="ru-RU"/>
        </w:rPr>
        <w:t>Казаков (рассказы «Северный дневник», «Поморка»), З. Прилепин (рассказы из сборника «Собаки и другие люди»), В.А. Солоухин (произведения из цикла «Камешки на ладони»), А.Н. и Б.Н. Стругацкие (повесть «Понедельник начинается в субботу»), В.Ф. Тендряков (рассказы «Хлеб для собаки», «Пара гнедых»), Ю.В. Трифонов (повести «Обмен», «Другая жизнь»), Митрополит Тихон (Шевкунов) «Гибель империи.</w:t>
      </w:r>
      <w:proofErr w:type="gramEnd"/>
      <w:r w:rsidRPr="0056195E">
        <w:rPr>
          <w:rFonts w:ascii="Times New Roman" w:hAnsi="Times New Roman"/>
          <w:color w:val="000000"/>
          <w:sz w:val="28"/>
          <w:lang w:val="ru-RU"/>
        </w:rPr>
        <w:t xml:space="preserve"> Российский урок» и другие. </w:t>
      </w:r>
      <w:bookmarkEnd w:id="38"/>
    </w:p>
    <w:p w:rsidR="00E61479" w:rsidRPr="0056195E" w:rsidRDefault="00335EB5">
      <w:pPr>
        <w:spacing w:after="0" w:line="264" w:lineRule="auto"/>
        <w:ind w:firstLine="600"/>
        <w:jc w:val="both"/>
        <w:rPr>
          <w:lang w:val="ru-RU"/>
        </w:rPr>
      </w:pPr>
      <w:r w:rsidRPr="0056195E">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56195E">
        <w:rPr>
          <w:rFonts w:ascii="Times New Roman" w:hAnsi="Times New Roman"/>
          <w:b/>
          <w:color w:val="000000"/>
          <w:sz w:val="28"/>
          <w:lang w:val="ru-RU"/>
        </w:rPr>
        <w:t xml:space="preserve"> – начала </w:t>
      </w:r>
      <w:r>
        <w:rPr>
          <w:rFonts w:ascii="Times New Roman" w:hAnsi="Times New Roman"/>
          <w:b/>
          <w:color w:val="000000"/>
          <w:sz w:val="28"/>
        </w:rPr>
        <w:t>XXI</w:t>
      </w:r>
      <w:r w:rsidRPr="0056195E">
        <w:rPr>
          <w:rFonts w:ascii="Times New Roman" w:hAnsi="Times New Roman"/>
          <w:b/>
          <w:color w:val="000000"/>
          <w:sz w:val="28"/>
          <w:lang w:val="ru-RU"/>
        </w:rPr>
        <w:t xml:space="preserve"> века.</w:t>
      </w:r>
      <w:r w:rsidRPr="0056195E">
        <w:rPr>
          <w:rFonts w:ascii="Times New Roman" w:hAnsi="Times New Roman"/>
          <w:color w:val="000000"/>
          <w:sz w:val="28"/>
          <w:lang w:val="ru-RU"/>
        </w:rPr>
        <w:t xml:space="preserve"> Стихотворения и поэмы </w:t>
      </w:r>
      <w:bookmarkStart w:id="39" w:name="92509bbc-f930-40c9-a8ca-ab447fefd057"/>
      <w:r w:rsidRPr="0056195E">
        <w:rPr>
          <w:rFonts w:ascii="Times New Roman" w:hAnsi="Times New Roman"/>
          <w:color w:val="000000"/>
          <w:sz w:val="28"/>
          <w:lang w:val="ru-RU"/>
        </w:rPr>
        <w:t xml:space="preserve">(по одному произведению не менее трех поэтов по выбору). Например, Б.А. Ахмадулиной, О.Ф. Берггольц, Ю.И. Визбора, А.А. Вознесенского, Е.А. Евтушенко, Н.А. Заболоцкого, Ю.П. Кузнецова, А.С. Кушнера, Л.Н. Мартынова, О.А. Николаевой, Б.Ш. Окуджавы, Р.И. Рождественского, В.Н. Соколова, А.А. Тарковского, О.Г. Чухонцева и других. </w:t>
      </w:r>
      <w:bookmarkEnd w:id="39"/>
    </w:p>
    <w:p w:rsidR="00E61479" w:rsidRPr="0056195E" w:rsidRDefault="00335EB5">
      <w:pPr>
        <w:spacing w:after="0" w:line="264" w:lineRule="auto"/>
        <w:ind w:firstLine="600"/>
        <w:jc w:val="both"/>
        <w:rPr>
          <w:lang w:val="ru-RU"/>
        </w:rPr>
      </w:pPr>
      <w:r w:rsidRPr="0056195E">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56195E">
        <w:rPr>
          <w:rFonts w:ascii="Times New Roman" w:hAnsi="Times New Roman"/>
          <w:b/>
          <w:color w:val="000000"/>
          <w:sz w:val="28"/>
          <w:lang w:val="ru-RU"/>
        </w:rPr>
        <w:t xml:space="preserve"> века. </w:t>
      </w:r>
      <w:r w:rsidRPr="0056195E">
        <w:rPr>
          <w:rFonts w:ascii="Times New Roman" w:hAnsi="Times New Roman"/>
          <w:color w:val="000000"/>
          <w:sz w:val="28"/>
          <w:lang w:val="ru-RU"/>
        </w:rPr>
        <w:t xml:space="preserve">Пьесы </w:t>
      </w:r>
      <w:bookmarkStart w:id="40" w:name="41727dde-caf8-4258-a72f-3574f80a8591"/>
      <w:r w:rsidRPr="0056195E">
        <w:rPr>
          <w:rFonts w:ascii="Times New Roman" w:hAnsi="Times New Roman"/>
          <w:color w:val="000000"/>
          <w:sz w:val="28"/>
          <w:lang w:val="ru-RU"/>
        </w:rPr>
        <w:t xml:space="preserve">(произведение одного из драматургов по выбору). </w:t>
      </w:r>
      <w:proofErr w:type="gramStart"/>
      <w:r w:rsidRPr="0056195E">
        <w:rPr>
          <w:rFonts w:ascii="Times New Roman" w:hAnsi="Times New Roman"/>
          <w:color w:val="000000"/>
          <w:sz w:val="28"/>
          <w:lang w:val="ru-RU"/>
        </w:rPr>
        <w:t xml:space="preserve">Например, А.Н. Арбузов «Иркутская история», «Жестокие игры», А.М. Володин «Пять вечеров», «Моя старшая сестра», В.С. Розов «Гнездо глухаря», М.М. Рощин «Валентин и Валентина», «Спешите делать добро» и других. </w:t>
      </w:r>
      <w:bookmarkEnd w:id="40"/>
      <w:proofErr w:type="gramEnd"/>
    </w:p>
    <w:p w:rsidR="00E61479" w:rsidRPr="0056195E" w:rsidRDefault="00335EB5">
      <w:pPr>
        <w:spacing w:after="0" w:line="264" w:lineRule="auto"/>
        <w:ind w:firstLine="600"/>
        <w:jc w:val="both"/>
        <w:rPr>
          <w:lang w:val="ru-RU"/>
        </w:rPr>
      </w:pPr>
      <w:r w:rsidRPr="0056195E">
        <w:rPr>
          <w:rFonts w:ascii="Times New Roman" w:hAnsi="Times New Roman"/>
          <w:b/>
          <w:color w:val="000000"/>
          <w:sz w:val="28"/>
          <w:lang w:val="ru-RU"/>
        </w:rPr>
        <w:t>Литература народов России</w:t>
      </w:r>
    </w:p>
    <w:p w:rsidR="00E61479" w:rsidRPr="0056195E" w:rsidRDefault="00335EB5">
      <w:pPr>
        <w:spacing w:after="0" w:line="264" w:lineRule="auto"/>
        <w:ind w:firstLine="600"/>
        <w:jc w:val="both"/>
        <w:rPr>
          <w:lang w:val="ru-RU"/>
        </w:rPr>
      </w:pPr>
      <w:r w:rsidRPr="0056195E">
        <w:rPr>
          <w:rFonts w:ascii="Times New Roman" w:hAnsi="Times New Roman"/>
          <w:color w:val="000000"/>
          <w:sz w:val="28"/>
          <w:lang w:val="ru-RU"/>
        </w:rPr>
        <w:t xml:space="preserve">Рассказы, повести, стихотворения </w:t>
      </w:r>
      <w:bookmarkStart w:id="41" w:name="51431eb4-cb81-4962-a7ac-3dd91cf6dbd3"/>
      <w:r w:rsidRPr="0056195E">
        <w:rPr>
          <w:rFonts w:ascii="Times New Roman" w:hAnsi="Times New Roman"/>
          <w:color w:val="000000"/>
          <w:sz w:val="28"/>
          <w:lang w:val="ru-RU"/>
        </w:rPr>
        <w:t>(не менее двух произведений по выбору). Например, рассказ Ю. Рытхэу «Хранитель огня», роман «Сон в начале тумана»; повести Ю. Шесталова «Синий ветер каслания», «Когда качало меня солнце» и др.; стихотворения Г. Айги, Р. Гамзатова, М. Джалиля, М. Карима, Д. Кугультинова, К. Кулиева и др.</w:t>
      </w:r>
      <w:bookmarkEnd w:id="41"/>
    </w:p>
    <w:p w:rsidR="00E61479" w:rsidRPr="0056195E" w:rsidRDefault="00335EB5">
      <w:pPr>
        <w:spacing w:after="0" w:line="264" w:lineRule="auto"/>
        <w:ind w:firstLine="600"/>
        <w:jc w:val="both"/>
        <w:rPr>
          <w:lang w:val="ru-RU"/>
        </w:rPr>
      </w:pPr>
      <w:r w:rsidRPr="0056195E">
        <w:rPr>
          <w:rFonts w:ascii="Times New Roman" w:hAnsi="Times New Roman"/>
          <w:b/>
          <w:color w:val="000000"/>
          <w:sz w:val="28"/>
          <w:lang w:val="ru-RU"/>
        </w:rPr>
        <w:t>Зарубежная литература</w:t>
      </w:r>
    </w:p>
    <w:p w:rsidR="00E61479" w:rsidRPr="0056195E" w:rsidRDefault="00335EB5">
      <w:pPr>
        <w:spacing w:after="0" w:line="264" w:lineRule="auto"/>
        <w:ind w:firstLine="600"/>
        <w:jc w:val="both"/>
        <w:rPr>
          <w:lang w:val="ru-RU"/>
        </w:rPr>
      </w:pPr>
      <w:r w:rsidRPr="0056195E">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56195E">
        <w:rPr>
          <w:rFonts w:ascii="Times New Roman" w:hAnsi="Times New Roman"/>
          <w:b/>
          <w:color w:val="000000"/>
          <w:sz w:val="28"/>
          <w:lang w:val="ru-RU"/>
        </w:rPr>
        <w:t xml:space="preserve"> века</w:t>
      </w:r>
      <w:r w:rsidRPr="0056195E">
        <w:rPr>
          <w:rFonts w:ascii="Times New Roman" w:hAnsi="Times New Roman"/>
          <w:color w:val="000000"/>
          <w:sz w:val="28"/>
          <w:lang w:val="ru-RU"/>
        </w:rPr>
        <w:t xml:space="preserve"> </w:t>
      </w:r>
      <w:bookmarkStart w:id="42" w:name="b76b4dbb-fa30-4ed1-9e98-8bf7812dd20d"/>
      <w:r w:rsidRPr="0056195E">
        <w:rPr>
          <w:rFonts w:ascii="Times New Roman" w:hAnsi="Times New Roman"/>
          <w:color w:val="000000"/>
          <w:sz w:val="28"/>
          <w:lang w:val="ru-RU"/>
        </w:rPr>
        <w:t xml:space="preserve">(не менее двух произведений по выбору). </w:t>
      </w:r>
      <w:proofErr w:type="gramStart"/>
      <w:r w:rsidRPr="0056195E">
        <w:rPr>
          <w:rFonts w:ascii="Times New Roman" w:hAnsi="Times New Roman"/>
          <w:color w:val="000000"/>
          <w:sz w:val="28"/>
          <w:lang w:val="ru-RU"/>
        </w:rPr>
        <w:t xml:space="preserve">Например, произведения Р. Брэдбери «451 градус по Фаренгейту», У. Голдинга «Повелитель мух», Э.М. Ремарка «На западном фронте без перемен», «Три товарища», Д. Сэлинджера «Над пропастью во ржи», Г. Уэллса «Машина времени», Э. Хемингуэя «Старик и море», «Прощай, оружие», А. Франк «Дневник Анны Франк» и другие. </w:t>
      </w:r>
      <w:bookmarkEnd w:id="42"/>
      <w:proofErr w:type="gramEnd"/>
    </w:p>
    <w:p w:rsidR="00E61479" w:rsidRPr="0056195E" w:rsidRDefault="00335EB5">
      <w:pPr>
        <w:spacing w:after="0" w:line="264" w:lineRule="auto"/>
        <w:ind w:firstLine="600"/>
        <w:jc w:val="both"/>
        <w:rPr>
          <w:lang w:val="ru-RU"/>
        </w:rPr>
      </w:pPr>
      <w:r w:rsidRPr="0056195E">
        <w:rPr>
          <w:rFonts w:ascii="Times New Roman" w:hAnsi="Times New Roman"/>
          <w:b/>
          <w:color w:val="000000"/>
          <w:sz w:val="28"/>
          <w:lang w:val="ru-RU"/>
        </w:rPr>
        <w:lastRenderedPageBreak/>
        <w:t xml:space="preserve">Зарубежная поэзия </w:t>
      </w:r>
      <w:r>
        <w:rPr>
          <w:rFonts w:ascii="Times New Roman" w:hAnsi="Times New Roman"/>
          <w:b/>
          <w:color w:val="000000"/>
          <w:sz w:val="28"/>
        </w:rPr>
        <w:t>XX</w:t>
      </w:r>
      <w:r w:rsidRPr="0056195E">
        <w:rPr>
          <w:rFonts w:ascii="Times New Roman" w:hAnsi="Times New Roman"/>
          <w:b/>
          <w:color w:val="000000"/>
          <w:sz w:val="28"/>
          <w:lang w:val="ru-RU"/>
        </w:rPr>
        <w:t xml:space="preserve"> века</w:t>
      </w:r>
      <w:r w:rsidRPr="0056195E">
        <w:rPr>
          <w:rFonts w:ascii="Times New Roman" w:hAnsi="Times New Roman"/>
          <w:color w:val="000000"/>
          <w:sz w:val="28"/>
          <w:lang w:val="ru-RU"/>
        </w:rPr>
        <w:t xml:space="preserve"> </w:t>
      </w:r>
      <w:bookmarkStart w:id="43" w:name="c3582c8b-9b9d-421a-be2c-febf69697562"/>
      <w:r w:rsidRPr="0056195E">
        <w:rPr>
          <w:rFonts w:ascii="Times New Roman" w:hAnsi="Times New Roman"/>
          <w:color w:val="000000"/>
          <w:sz w:val="28"/>
          <w:lang w:val="ru-RU"/>
        </w:rPr>
        <w:t xml:space="preserve">(не менее трёх стихотворений одного из поэтов по выбору). Например, стихотворения Г. Аполлинера, Ф. Гарсиа Лорки, </w:t>
      </w:r>
      <w:r>
        <w:rPr>
          <w:rFonts w:ascii="Times New Roman" w:hAnsi="Times New Roman"/>
          <w:color w:val="000000"/>
          <w:sz w:val="28"/>
        </w:rPr>
        <w:t>P</w:t>
      </w:r>
      <w:r w:rsidRPr="0056195E">
        <w:rPr>
          <w:rFonts w:ascii="Times New Roman" w:hAnsi="Times New Roman"/>
          <w:color w:val="000000"/>
          <w:sz w:val="28"/>
          <w:lang w:val="ru-RU"/>
        </w:rPr>
        <w:t>. </w:t>
      </w:r>
      <w:proofErr w:type="gramStart"/>
      <w:r>
        <w:rPr>
          <w:rFonts w:ascii="Times New Roman" w:hAnsi="Times New Roman"/>
          <w:color w:val="000000"/>
          <w:sz w:val="28"/>
        </w:rPr>
        <w:t>M</w:t>
      </w:r>
      <w:r w:rsidRPr="0056195E">
        <w:rPr>
          <w:rFonts w:ascii="Times New Roman" w:hAnsi="Times New Roman"/>
          <w:color w:val="000000"/>
          <w:sz w:val="28"/>
          <w:lang w:val="ru-RU"/>
        </w:rPr>
        <w:t>. Рильке, Т. С. Элиота и др.</w:t>
      </w:r>
      <w:bookmarkEnd w:id="43"/>
      <w:proofErr w:type="gramEnd"/>
      <w:r w:rsidRPr="0056195E">
        <w:rPr>
          <w:rFonts w:ascii="Times New Roman" w:hAnsi="Times New Roman"/>
          <w:color w:val="000000"/>
          <w:sz w:val="28"/>
          <w:lang w:val="ru-RU"/>
        </w:rPr>
        <w:t xml:space="preserve"> </w:t>
      </w:r>
    </w:p>
    <w:p w:rsidR="00E61479" w:rsidRPr="0056195E" w:rsidRDefault="00335EB5">
      <w:pPr>
        <w:spacing w:after="0" w:line="264" w:lineRule="auto"/>
        <w:ind w:firstLine="600"/>
        <w:jc w:val="both"/>
        <w:rPr>
          <w:lang w:val="ru-RU"/>
        </w:rPr>
      </w:pPr>
      <w:r w:rsidRPr="0056195E">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56195E">
        <w:rPr>
          <w:rFonts w:ascii="Times New Roman" w:hAnsi="Times New Roman"/>
          <w:b/>
          <w:color w:val="000000"/>
          <w:sz w:val="28"/>
          <w:lang w:val="ru-RU"/>
        </w:rPr>
        <w:t xml:space="preserve"> века</w:t>
      </w:r>
      <w:r w:rsidRPr="0056195E">
        <w:rPr>
          <w:rFonts w:ascii="Times New Roman" w:hAnsi="Times New Roman"/>
          <w:color w:val="000000"/>
          <w:sz w:val="28"/>
          <w:lang w:val="ru-RU"/>
        </w:rPr>
        <w:t xml:space="preserve"> </w:t>
      </w:r>
      <w:bookmarkStart w:id="44" w:name="4dc6c001-a998-4a38-9e8e-84d3dca3a9fd"/>
      <w:r w:rsidRPr="0056195E">
        <w:rPr>
          <w:rFonts w:ascii="Times New Roman" w:hAnsi="Times New Roman"/>
          <w:color w:val="000000"/>
          <w:sz w:val="28"/>
          <w:lang w:val="ru-RU"/>
        </w:rPr>
        <w:t xml:space="preserve">(одно произведения по выбору). </w:t>
      </w:r>
      <w:proofErr w:type="gramStart"/>
      <w:r w:rsidRPr="0056195E">
        <w:rPr>
          <w:rFonts w:ascii="Times New Roman" w:hAnsi="Times New Roman"/>
          <w:color w:val="000000"/>
          <w:sz w:val="28"/>
          <w:lang w:val="ru-RU"/>
        </w:rPr>
        <w:t xml:space="preserve">Например, пьесы Б. Брехта «Мамаша Кураж и ее дети», М. Метерлинка «Синяя птица», Д. Пристли «Визит инспектора», О. Уайльда «Идеальный муж», Т. Уильямса «Трамвай «Желание», Б. Шоу «Пигмалион» и другие. </w:t>
      </w:r>
      <w:bookmarkEnd w:id="44"/>
      <w:proofErr w:type="gramEnd"/>
    </w:p>
    <w:p w:rsidR="00E61479" w:rsidRPr="0056195E" w:rsidRDefault="00E61479">
      <w:pPr>
        <w:rPr>
          <w:lang w:val="ru-RU"/>
        </w:rPr>
        <w:sectPr w:rsidR="00E61479" w:rsidRPr="0056195E">
          <w:pgSz w:w="11906" w:h="16383"/>
          <w:pgMar w:top="1134" w:right="850" w:bottom="1134" w:left="1701" w:header="720" w:footer="720" w:gutter="0"/>
          <w:cols w:space="720"/>
        </w:sectPr>
      </w:pPr>
      <w:bookmarkStart w:id="45" w:name="block-58605188"/>
    </w:p>
    <w:bookmarkEnd w:id="45"/>
    <w:p w:rsidR="00E61479" w:rsidRPr="0056195E" w:rsidRDefault="00335EB5">
      <w:pPr>
        <w:spacing w:after="0" w:line="264" w:lineRule="auto"/>
        <w:ind w:left="120"/>
        <w:jc w:val="both"/>
        <w:rPr>
          <w:lang w:val="ru-RU"/>
        </w:rPr>
      </w:pPr>
      <w:r w:rsidRPr="0056195E">
        <w:rPr>
          <w:rFonts w:ascii="Times New Roman" w:hAnsi="Times New Roman"/>
          <w:b/>
          <w:color w:val="000000"/>
          <w:sz w:val="28"/>
          <w:lang w:val="ru-RU"/>
        </w:rPr>
        <w:lastRenderedPageBreak/>
        <w:t>ПЛАНИРУЕМЫЕ РЕЗУЛЬТАТЫ ОСВОЕНИЯ УЧЕБНОГО ПРЕДМЕТА «ЛИТЕРАТУРА» В СРЕДНЕЙ ШКОЛЕ</w:t>
      </w:r>
    </w:p>
    <w:p w:rsidR="00E61479" w:rsidRPr="0056195E" w:rsidRDefault="00E61479">
      <w:pPr>
        <w:spacing w:after="0" w:line="264" w:lineRule="auto"/>
        <w:ind w:left="120"/>
        <w:jc w:val="both"/>
        <w:rPr>
          <w:lang w:val="ru-RU"/>
        </w:rPr>
      </w:pPr>
    </w:p>
    <w:p w:rsidR="00E61479" w:rsidRPr="0056195E" w:rsidRDefault="00335EB5">
      <w:pPr>
        <w:spacing w:after="0" w:line="264" w:lineRule="auto"/>
        <w:ind w:firstLine="600"/>
        <w:jc w:val="both"/>
        <w:rPr>
          <w:lang w:val="ru-RU"/>
        </w:rPr>
      </w:pPr>
      <w:r w:rsidRPr="0056195E">
        <w:rPr>
          <w:rFonts w:ascii="Times New Roman" w:hAnsi="Times New Roman"/>
          <w:color w:val="000000"/>
          <w:spacing w:val="-3"/>
          <w:sz w:val="28"/>
          <w:lang w:val="ru-RU"/>
        </w:rPr>
        <w:t xml:space="preserve">Изучение литературы в средней школе направлено на достижение </w:t>
      </w:r>
      <w:proofErr w:type="gramStart"/>
      <w:r w:rsidRPr="0056195E">
        <w:rPr>
          <w:rFonts w:ascii="Times New Roman" w:hAnsi="Times New Roman"/>
          <w:color w:val="000000"/>
          <w:spacing w:val="-3"/>
          <w:sz w:val="28"/>
          <w:lang w:val="ru-RU"/>
        </w:rPr>
        <w:t>обучающимися</w:t>
      </w:r>
      <w:proofErr w:type="gramEnd"/>
      <w:r w:rsidRPr="0056195E">
        <w:rPr>
          <w:rFonts w:ascii="Times New Roman" w:hAnsi="Times New Roman"/>
          <w:color w:val="000000"/>
          <w:spacing w:val="-3"/>
          <w:sz w:val="28"/>
          <w:lang w:val="ru-RU"/>
        </w:rPr>
        <w:t xml:space="preserve"> следующих личностных, метапредметных и предметных результатов освоения учебного предмета.</w:t>
      </w:r>
    </w:p>
    <w:p w:rsidR="00E61479" w:rsidRPr="0056195E" w:rsidRDefault="00335EB5">
      <w:pPr>
        <w:spacing w:after="0" w:line="264" w:lineRule="auto"/>
        <w:ind w:firstLine="600"/>
        <w:jc w:val="both"/>
        <w:rPr>
          <w:lang w:val="ru-RU"/>
        </w:rPr>
      </w:pPr>
      <w:r w:rsidRPr="0056195E">
        <w:rPr>
          <w:rFonts w:ascii="Times New Roman" w:hAnsi="Times New Roman"/>
          <w:b/>
          <w:color w:val="000000"/>
          <w:sz w:val="28"/>
          <w:lang w:val="ru-RU"/>
        </w:rPr>
        <w:t>Личностные результаты</w:t>
      </w:r>
    </w:p>
    <w:p w:rsidR="00E61479" w:rsidRPr="0056195E" w:rsidRDefault="00335EB5">
      <w:pPr>
        <w:spacing w:after="0" w:line="264" w:lineRule="auto"/>
        <w:ind w:firstLine="600"/>
        <w:jc w:val="both"/>
        <w:rPr>
          <w:lang w:val="ru-RU"/>
        </w:rPr>
      </w:pPr>
      <w:proofErr w:type="gramStart"/>
      <w:r w:rsidRPr="0056195E">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56195E">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w:t>
      </w:r>
      <w:proofErr w:type="gramEnd"/>
      <w:r w:rsidRPr="0056195E">
        <w:rPr>
          <w:rFonts w:ascii="Times New Roman" w:hAnsi="Times New Roman"/>
          <w:color w:val="000000"/>
          <w:sz w:val="28"/>
          <w:lang w:val="ru-RU"/>
        </w:rPr>
        <w:t xml:space="preserve">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E61479" w:rsidRPr="0056195E" w:rsidRDefault="00335EB5">
      <w:pPr>
        <w:spacing w:after="0" w:line="264" w:lineRule="auto"/>
        <w:ind w:firstLine="600"/>
        <w:jc w:val="both"/>
        <w:rPr>
          <w:lang w:val="ru-RU"/>
        </w:rPr>
      </w:pPr>
      <w:proofErr w:type="gramStart"/>
      <w:r w:rsidRPr="0056195E">
        <w:rPr>
          <w:rFonts w:ascii="Times New Roman" w:hAnsi="Times New Roman"/>
          <w:color w:val="000000"/>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roofErr w:type="gramEnd"/>
    </w:p>
    <w:p w:rsidR="00E61479" w:rsidRDefault="00335EB5">
      <w:pPr>
        <w:spacing w:after="0" w:line="264" w:lineRule="auto"/>
        <w:ind w:firstLine="600"/>
        <w:jc w:val="both"/>
      </w:pPr>
      <w:r>
        <w:rPr>
          <w:rFonts w:ascii="Times New Roman" w:hAnsi="Times New Roman"/>
          <w:b/>
          <w:color w:val="000000"/>
          <w:sz w:val="28"/>
        </w:rPr>
        <w:t xml:space="preserve">1) </w:t>
      </w:r>
      <w:proofErr w:type="gramStart"/>
      <w:r>
        <w:rPr>
          <w:rFonts w:ascii="Times New Roman" w:hAnsi="Times New Roman"/>
          <w:b/>
          <w:color w:val="000000"/>
          <w:sz w:val="28"/>
        </w:rPr>
        <w:t>гражданского</w:t>
      </w:r>
      <w:proofErr w:type="gramEnd"/>
      <w:r>
        <w:rPr>
          <w:rFonts w:ascii="Times New Roman" w:hAnsi="Times New Roman"/>
          <w:b/>
          <w:color w:val="000000"/>
          <w:sz w:val="28"/>
        </w:rPr>
        <w:t xml:space="preserve"> воспитания:</w:t>
      </w:r>
    </w:p>
    <w:p w:rsidR="00E61479" w:rsidRPr="0056195E" w:rsidRDefault="00335EB5">
      <w:pPr>
        <w:numPr>
          <w:ilvl w:val="0"/>
          <w:numId w:val="1"/>
        </w:numPr>
        <w:spacing w:after="0" w:line="264" w:lineRule="auto"/>
        <w:jc w:val="both"/>
        <w:rPr>
          <w:lang w:val="ru-RU"/>
        </w:rPr>
      </w:pPr>
      <w:r w:rsidRPr="0056195E">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E61479" w:rsidRPr="0056195E" w:rsidRDefault="00335EB5">
      <w:pPr>
        <w:numPr>
          <w:ilvl w:val="0"/>
          <w:numId w:val="1"/>
        </w:numPr>
        <w:spacing w:after="0" w:line="264" w:lineRule="auto"/>
        <w:jc w:val="both"/>
        <w:rPr>
          <w:lang w:val="ru-RU"/>
        </w:rPr>
      </w:pPr>
      <w:r w:rsidRPr="0056195E">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E61479" w:rsidRPr="0056195E" w:rsidRDefault="00335EB5">
      <w:pPr>
        <w:numPr>
          <w:ilvl w:val="0"/>
          <w:numId w:val="1"/>
        </w:numPr>
        <w:spacing w:after="0" w:line="264" w:lineRule="auto"/>
        <w:jc w:val="both"/>
        <w:rPr>
          <w:lang w:val="ru-RU"/>
        </w:rPr>
      </w:pPr>
      <w:r w:rsidRPr="0056195E">
        <w:rPr>
          <w:rFonts w:ascii="Times New Roman" w:hAnsi="Times New Roman"/>
          <w:color w:val="000000"/>
          <w:sz w:val="28"/>
          <w:lang w:val="ru-RU"/>
        </w:rPr>
        <w:t>принятие традиционных национальных, общечеловеческих гуманистических, демократических, семейных ценностей, в том числе в сопоставлении с жизненными ситуациями, изображёнными в литературных произведениях;</w:t>
      </w:r>
    </w:p>
    <w:p w:rsidR="00E61479" w:rsidRPr="0056195E" w:rsidRDefault="00335EB5">
      <w:pPr>
        <w:numPr>
          <w:ilvl w:val="0"/>
          <w:numId w:val="1"/>
        </w:numPr>
        <w:spacing w:after="0" w:line="264" w:lineRule="auto"/>
        <w:jc w:val="both"/>
        <w:rPr>
          <w:lang w:val="ru-RU"/>
        </w:rPr>
      </w:pPr>
      <w:r w:rsidRPr="0056195E">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E61479" w:rsidRPr="0056195E" w:rsidRDefault="00335EB5">
      <w:pPr>
        <w:numPr>
          <w:ilvl w:val="0"/>
          <w:numId w:val="1"/>
        </w:numPr>
        <w:spacing w:after="0" w:line="264" w:lineRule="auto"/>
        <w:jc w:val="both"/>
        <w:rPr>
          <w:lang w:val="ru-RU"/>
        </w:rPr>
      </w:pPr>
      <w:r w:rsidRPr="0056195E">
        <w:rPr>
          <w:rFonts w:ascii="Times New Roman" w:hAnsi="Times New Roman"/>
          <w:color w:val="000000"/>
          <w:sz w:val="28"/>
          <w:lang w:val="ru-RU"/>
        </w:rPr>
        <w:lastRenderedPageBreak/>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E61479" w:rsidRPr="0056195E" w:rsidRDefault="00335EB5">
      <w:pPr>
        <w:numPr>
          <w:ilvl w:val="0"/>
          <w:numId w:val="1"/>
        </w:numPr>
        <w:spacing w:after="0" w:line="264" w:lineRule="auto"/>
        <w:jc w:val="both"/>
        <w:rPr>
          <w:lang w:val="ru-RU"/>
        </w:rPr>
      </w:pPr>
      <w:r w:rsidRPr="0056195E">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E61479" w:rsidRPr="0056195E" w:rsidRDefault="00335EB5">
      <w:pPr>
        <w:numPr>
          <w:ilvl w:val="0"/>
          <w:numId w:val="1"/>
        </w:numPr>
        <w:spacing w:after="0" w:line="264" w:lineRule="auto"/>
        <w:jc w:val="both"/>
        <w:rPr>
          <w:lang w:val="ru-RU"/>
        </w:rPr>
      </w:pPr>
      <w:r w:rsidRPr="0056195E">
        <w:rPr>
          <w:rFonts w:ascii="Times New Roman" w:hAnsi="Times New Roman"/>
          <w:color w:val="000000"/>
          <w:sz w:val="28"/>
          <w:lang w:val="ru-RU"/>
        </w:rPr>
        <w:t>готовность к гуманитарной и волонтёрской деятельности;</w:t>
      </w:r>
    </w:p>
    <w:p w:rsidR="00E61479" w:rsidRDefault="00335EB5">
      <w:pPr>
        <w:spacing w:after="0" w:line="264" w:lineRule="auto"/>
        <w:ind w:firstLine="600"/>
        <w:jc w:val="both"/>
      </w:pPr>
      <w:r>
        <w:rPr>
          <w:rFonts w:ascii="Times New Roman" w:hAnsi="Times New Roman"/>
          <w:b/>
          <w:color w:val="000000"/>
          <w:sz w:val="28"/>
        </w:rPr>
        <w:t xml:space="preserve">2) </w:t>
      </w:r>
      <w:proofErr w:type="gramStart"/>
      <w:r>
        <w:rPr>
          <w:rFonts w:ascii="Times New Roman" w:hAnsi="Times New Roman"/>
          <w:b/>
          <w:color w:val="000000"/>
          <w:sz w:val="28"/>
        </w:rPr>
        <w:t>патриотического</w:t>
      </w:r>
      <w:proofErr w:type="gramEnd"/>
      <w:r>
        <w:rPr>
          <w:rFonts w:ascii="Times New Roman" w:hAnsi="Times New Roman"/>
          <w:b/>
          <w:color w:val="000000"/>
          <w:sz w:val="28"/>
        </w:rPr>
        <w:t xml:space="preserve"> воспитания:</w:t>
      </w:r>
    </w:p>
    <w:p w:rsidR="00E61479" w:rsidRPr="0056195E" w:rsidRDefault="00335EB5">
      <w:pPr>
        <w:numPr>
          <w:ilvl w:val="0"/>
          <w:numId w:val="2"/>
        </w:numPr>
        <w:spacing w:after="0" w:line="264" w:lineRule="auto"/>
        <w:jc w:val="both"/>
        <w:rPr>
          <w:lang w:val="ru-RU"/>
        </w:rPr>
      </w:pPr>
      <w:r w:rsidRPr="0056195E">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w:t>
      </w:r>
    </w:p>
    <w:p w:rsidR="00E61479" w:rsidRPr="0056195E" w:rsidRDefault="00335EB5">
      <w:pPr>
        <w:numPr>
          <w:ilvl w:val="0"/>
          <w:numId w:val="2"/>
        </w:numPr>
        <w:spacing w:after="0" w:line="264" w:lineRule="auto"/>
        <w:jc w:val="both"/>
        <w:rPr>
          <w:lang w:val="ru-RU"/>
        </w:rPr>
      </w:pPr>
      <w:r w:rsidRPr="0056195E">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w:t>
      </w:r>
    </w:p>
    <w:p w:rsidR="00E61479" w:rsidRPr="0056195E" w:rsidRDefault="00335EB5">
      <w:pPr>
        <w:numPr>
          <w:ilvl w:val="0"/>
          <w:numId w:val="2"/>
        </w:numPr>
        <w:spacing w:after="0" w:line="264" w:lineRule="auto"/>
        <w:jc w:val="both"/>
        <w:rPr>
          <w:lang w:val="ru-RU"/>
        </w:rPr>
      </w:pPr>
      <w:proofErr w:type="gramStart"/>
      <w:r w:rsidRPr="0056195E">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 в том числе воспитанные на примерах из литературы;</w:t>
      </w:r>
      <w:proofErr w:type="gramEnd"/>
    </w:p>
    <w:p w:rsidR="00E61479" w:rsidRDefault="00335EB5">
      <w:pPr>
        <w:spacing w:after="0" w:line="264" w:lineRule="auto"/>
        <w:ind w:firstLine="600"/>
        <w:jc w:val="both"/>
      </w:pPr>
      <w:r>
        <w:rPr>
          <w:rFonts w:ascii="Times New Roman" w:hAnsi="Times New Roman"/>
          <w:b/>
          <w:color w:val="000000"/>
          <w:sz w:val="28"/>
        </w:rPr>
        <w:t>3) духовно-нравственного воспитания:</w:t>
      </w:r>
    </w:p>
    <w:p w:rsidR="00E61479" w:rsidRPr="0056195E" w:rsidRDefault="00335EB5">
      <w:pPr>
        <w:numPr>
          <w:ilvl w:val="0"/>
          <w:numId w:val="3"/>
        </w:numPr>
        <w:spacing w:after="0" w:line="264" w:lineRule="auto"/>
        <w:jc w:val="both"/>
        <w:rPr>
          <w:lang w:val="ru-RU"/>
        </w:rPr>
      </w:pPr>
      <w:r w:rsidRPr="0056195E">
        <w:rPr>
          <w:rFonts w:ascii="Times New Roman" w:hAnsi="Times New Roman"/>
          <w:color w:val="000000"/>
          <w:sz w:val="28"/>
          <w:lang w:val="ru-RU"/>
        </w:rPr>
        <w:t>осознание духовных ценностей российского народа;</w:t>
      </w:r>
    </w:p>
    <w:p w:rsidR="00E61479" w:rsidRPr="0056195E" w:rsidRDefault="00335EB5">
      <w:pPr>
        <w:numPr>
          <w:ilvl w:val="0"/>
          <w:numId w:val="3"/>
        </w:numPr>
        <w:spacing w:after="0" w:line="264" w:lineRule="auto"/>
        <w:jc w:val="both"/>
        <w:rPr>
          <w:lang w:val="ru-RU"/>
        </w:rPr>
      </w:pPr>
      <w:r w:rsidRPr="0056195E">
        <w:rPr>
          <w:rFonts w:ascii="Times New Roman" w:hAnsi="Times New Roman"/>
          <w:color w:val="000000"/>
          <w:sz w:val="28"/>
          <w:lang w:val="ru-RU"/>
        </w:rPr>
        <w:t>сформированность нравственного сознания, этического поведения;</w:t>
      </w:r>
    </w:p>
    <w:p w:rsidR="00E61479" w:rsidRPr="0056195E" w:rsidRDefault="00335EB5">
      <w:pPr>
        <w:numPr>
          <w:ilvl w:val="0"/>
          <w:numId w:val="3"/>
        </w:numPr>
        <w:spacing w:after="0" w:line="264" w:lineRule="auto"/>
        <w:jc w:val="both"/>
        <w:rPr>
          <w:lang w:val="ru-RU"/>
        </w:rPr>
      </w:pPr>
      <w:r w:rsidRPr="0056195E">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E61479" w:rsidRPr="0056195E" w:rsidRDefault="00335EB5">
      <w:pPr>
        <w:numPr>
          <w:ilvl w:val="0"/>
          <w:numId w:val="3"/>
        </w:numPr>
        <w:spacing w:after="0" w:line="264" w:lineRule="auto"/>
        <w:jc w:val="both"/>
        <w:rPr>
          <w:lang w:val="ru-RU"/>
        </w:rPr>
      </w:pPr>
      <w:r w:rsidRPr="0056195E">
        <w:rPr>
          <w:rFonts w:ascii="Times New Roman" w:hAnsi="Times New Roman"/>
          <w:color w:val="000000"/>
          <w:sz w:val="28"/>
          <w:lang w:val="ru-RU"/>
        </w:rPr>
        <w:t>осознание личного вклада в построение устойчивого будущего;</w:t>
      </w:r>
    </w:p>
    <w:p w:rsidR="00E61479" w:rsidRPr="0056195E" w:rsidRDefault="00335EB5">
      <w:pPr>
        <w:numPr>
          <w:ilvl w:val="0"/>
          <w:numId w:val="3"/>
        </w:numPr>
        <w:spacing w:after="0" w:line="264" w:lineRule="auto"/>
        <w:jc w:val="both"/>
        <w:rPr>
          <w:lang w:val="ru-RU"/>
        </w:rPr>
      </w:pPr>
      <w:r w:rsidRPr="0056195E">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E61479" w:rsidRDefault="00335EB5">
      <w:pPr>
        <w:spacing w:after="0" w:line="264" w:lineRule="auto"/>
        <w:ind w:firstLine="600"/>
        <w:jc w:val="both"/>
      </w:pPr>
      <w:r>
        <w:rPr>
          <w:rFonts w:ascii="Times New Roman" w:hAnsi="Times New Roman"/>
          <w:b/>
          <w:color w:val="000000"/>
          <w:sz w:val="28"/>
        </w:rPr>
        <w:t xml:space="preserve">4) </w:t>
      </w:r>
      <w:proofErr w:type="gramStart"/>
      <w:r>
        <w:rPr>
          <w:rFonts w:ascii="Times New Roman" w:hAnsi="Times New Roman"/>
          <w:b/>
          <w:color w:val="000000"/>
          <w:sz w:val="28"/>
        </w:rPr>
        <w:t>эстетического</w:t>
      </w:r>
      <w:proofErr w:type="gramEnd"/>
      <w:r>
        <w:rPr>
          <w:rFonts w:ascii="Times New Roman" w:hAnsi="Times New Roman"/>
          <w:b/>
          <w:color w:val="000000"/>
          <w:sz w:val="28"/>
        </w:rPr>
        <w:t xml:space="preserve"> воспитания:</w:t>
      </w:r>
    </w:p>
    <w:p w:rsidR="00E61479" w:rsidRPr="0056195E" w:rsidRDefault="00335EB5">
      <w:pPr>
        <w:numPr>
          <w:ilvl w:val="0"/>
          <w:numId w:val="4"/>
        </w:numPr>
        <w:spacing w:after="0" w:line="264" w:lineRule="auto"/>
        <w:jc w:val="both"/>
        <w:rPr>
          <w:lang w:val="ru-RU"/>
        </w:rPr>
      </w:pPr>
      <w:r w:rsidRPr="0056195E">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E61479" w:rsidRPr="0056195E" w:rsidRDefault="00335EB5">
      <w:pPr>
        <w:numPr>
          <w:ilvl w:val="0"/>
          <w:numId w:val="4"/>
        </w:numPr>
        <w:spacing w:after="0" w:line="264" w:lineRule="auto"/>
        <w:jc w:val="both"/>
        <w:rPr>
          <w:lang w:val="ru-RU"/>
        </w:rPr>
      </w:pPr>
      <w:r w:rsidRPr="0056195E">
        <w:rPr>
          <w:rFonts w:ascii="Times New Roman" w:hAnsi="Times New Roman"/>
          <w:color w:val="000000"/>
          <w:sz w:val="28"/>
          <w:lang w:val="ru-RU"/>
        </w:rPr>
        <w:lastRenderedPageBreak/>
        <w:t>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w:t>
      </w:r>
    </w:p>
    <w:p w:rsidR="00E61479" w:rsidRPr="0056195E" w:rsidRDefault="00335EB5">
      <w:pPr>
        <w:numPr>
          <w:ilvl w:val="0"/>
          <w:numId w:val="4"/>
        </w:numPr>
        <w:spacing w:after="0" w:line="264" w:lineRule="auto"/>
        <w:jc w:val="both"/>
        <w:rPr>
          <w:lang w:val="ru-RU"/>
        </w:rPr>
      </w:pPr>
      <w:r w:rsidRPr="0056195E">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E61479" w:rsidRPr="0056195E" w:rsidRDefault="00335EB5">
      <w:pPr>
        <w:numPr>
          <w:ilvl w:val="0"/>
          <w:numId w:val="4"/>
        </w:numPr>
        <w:spacing w:after="0" w:line="264" w:lineRule="auto"/>
        <w:jc w:val="both"/>
        <w:rPr>
          <w:lang w:val="ru-RU"/>
        </w:rPr>
      </w:pPr>
      <w:r w:rsidRPr="0056195E">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E61479" w:rsidRDefault="00335EB5">
      <w:pPr>
        <w:spacing w:after="0" w:line="264" w:lineRule="auto"/>
        <w:ind w:firstLine="600"/>
        <w:jc w:val="both"/>
      </w:pPr>
      <w:r>
        <w:rPr>
          <w:rFonts w:ascii="Times New Roman" w:hAnsi="Times New Roman"/>
          <w:b/>
          <w:color w:val="000000"/>
          <w:sz w:val="28"/>
        </w:rPr>
        <w:t xml:space="preserve">5) </w:t>
      </w:r>
      <w:proofErr w:type="gramStart"/>
      <w:r>
        <w:rPr>
          <w:rFonts w:ascii="Times New Roman" w:hAnsi="Times New Roman"/>
          <w:b/>
          <w:color w:val="000000"/>
          <w:sz w:val="28"/>
        </w:rPr>
        <w:t>физического</w:t>
      </w:r>
      <w:proofErr w:type="gramEnd"/>
      <w:r>
        <w:rPr>
          <w:rFonts w:ascii="Times New Roman" w:hAnsi="Times New Roman"/>
          <w:b/>
          <w:color w:val="000000"/>
          <w:sz w:val="28"/>
        </w:rPr>
        <w:t xml:space="preserve"> воспитания:</w:t>
      </w:r>
    </w:p>
    <w:p w:rsidR="00E61479" w:rsidRPr="0056195E" w:rsidRDefault="00335EB5">
      <w:pPr>
        <w:numPr>
          <w:ilvl w:val="0"/>
          <w:numId w:val="5"/>
        </w:numPr>
        <w:spacing w:after="0" w:line="264" w:lineRule="auto"/>
        <w:jc w:val="both"/>
        <w:rPr>
          <w:lang w:val="ru-RU"/>
        </w:rPr>
      </w:pPr>
      <w:r w:rsidRPr="0056195E">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E61479" w:rsidRPr="0056195E" w:rsidRDefault="00335EB5">
      <w:pPr>
        <w:numPr>
          <w:ilvl w:val="0"/>
          <w:numId w:val="5"/>
        </w:numPr>
        <w:spacing w:after="0" w:line="264" w:lineRule="auto"/>
        <w:jc w:val="both"/>
        <w:rPr>
          <w:lang w:val="ru-RU"/>
        </w:rPr>
      </w:pPr>
      <w:r w:rsidRPr="0056195E">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E61479" w:rsidRPr="0056195E" w:rsidRDefault="00335EB5">
      <w:pPr>
        <w:numPr>
          <w:ilvl w:val="0"/>
          <w:numId w:val="6"/>
        </w:numPr>
        <w:spacing w:after="0"/>
        <w:rPr>
          <w:lang w:val="ru-RU"/>
        </w:rPr>
      </w:pPr>
      <w:r w:rsidRPr="0056195E">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E61479" w:rsidRDefault="00335EB5">
      <w:pPr>
        <w:spacing w:after="0"/>
        <w:ind w:left="120"/>
      </w:pPr>
      <w:r w:rsidRPr="0056195E">
        <w:rPr>
          <w:rFonts w:ascii="Times New Roman" w:hAnsi="Times New Roman"/>
          <w:color w:val="000000"/>
          <w:sz w:val="28"/>
          <w:lang w:val="ru-RU"/>
        </w:rPr>
        <w:t xml:space="preserve"> </w:t>
      </w:r>
      <w:r>
        <w:rPr>
          <w:rFonts w:ascii="Times New Roman" w:hAnsi="Times New Roman"/>
          <w:b/>
          <w:color w:val="000000"/>
          <w:sz w:val="28"/>
        </w:rPr>
        <w:t xml:space="preserve">6) </w:t>
      </w:r>
      <w:proofErr w:type="gramStart"/>
      <w:r>
        <w:rPr>
          <w:rFonts w:ascii="Times New Roman" w:hAnsi="Times New Roman"/>
          <w:b/>
          <w:color w:val="000000"/>
          <w:sz w:val="28"/>
        </w:rPr>
        <w:t>трудового</w:t>
      </w:r>
      <w:proofErr w:type="gramEnd"/>
      <w:r>
        <w:rPr>
          <w:rFonts w:ascii="Times New Roman" w:hAnsi="Times New Roman"/>
          <w:b/>
          <w:color w:val="000000"/>
          <w:sz w:val="28"/>
        </w:rPr>
        <w:t xml:space="preserve"> воспитания:</w:t>
      </w:r>
    </w:p>
    <w:p w:rsidR="00E61479" w:rsidRPr="0056195E" w:rsidRDefault="00335EB5">
      <w:pPr>
        <w:numPr>
          <w:ilvl w:val="0"/>
          <w:numId w:val="7"/>
        </w:numPr>
        <w:spacing w:after="0"/>
        <w:rPr>
          <w:lang w:val="ru-RU"/>
        </w:rPr>
      </w:pPr>
      <w:r w:rsidRPr="0056195E">
        <w:rPr>
          <w:rFonts w:ascii="Times New Roman" w:hAnsi="Times New Roman"/>
          <w:color w:val="000000"/>
          <w:sz w:val="28"/>
          <w:lang w:val="ru-RU"/>
        </w:rPr>
        <w:t>готовность к труду, осознание ценности мастерства, трудолюбия,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E61479" w:rsidRPr="0056195E" w:rsidRDefault="00335EB5">
      <w:pPr>
        <w:numPr>
          <w:ilvl w:val="0"/>
          <w:numId w:val="7"/>
        </w:numPr>
        <w:spacing w:after="0" w:line="264" w:lineRule="auto"/>
        <w:jc w:val="both"/>
        <w:rPr>
          <w:lang w:val="ru-RU"/>
        </w:rPr>
      </w:pPr>
      <w:r w:rsidRPr="0056195E">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w:t>
      </w:r>
    </w:p>
    <w:p w:rsidR="00E61479" w:rsidRPr="0056195E" w:rsidRDefault="00335EB5">
      <w:pPr>
        <w:numPr>
          <w:ilvl w:val="0"/>
          <w:numId w:val="7"/>
        </w:numPr>
        <w:spacing w:after="0" w:line="264" w:lineRule="auto"/>
        <w:jc w:val="both"/>
        <w:rPr>
          <w:lang w:val="ru-RU"/>
        </w:rPr>
      </w:pPr>
      <w:r w:rsidRPr="0056195E">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w:t>
      </w:r>
    </w:p>
    <w:p w:rsidR="00E61479" w:rsidRPr="0056195E" w:rsidRDefault="00335EB5">
      <w:pPr>
        <w:numPr>
          <w:ilvl w:val="0"/>
          <w:numId w:val="7"/>
        </w:numPr>
        <w:spacing w:after="0" w:line="264" w:lineRule="auto"/>
        <w:jc w:val="both"/>
        <w:rPr>
          <w:lang w:val="ru-RU"/>
        </w:rPr>
      </w:pPr>
      <w:r w:rsidRPr="0056195E">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E61479" w:rsidRDefault="00335EB5">
      <w:pPr>
        <w:spacing w:after="0" w:line="264" w:lineRule="auto"/>
        <w:ind w:firstLine="600"/>
        <w:jc w:val="both"/>
      </w:pPr>
      <w:r>
        <w:rPr>
          <w:rFonts w:ascii="Times New Roman" w:hAnsi="Times New Roman"/>
          <w:b/>
          <w:color w:val="000000"/>
          <w:sz w:val="28"/>
        </w:rPr>
        <w:t xml:space="preserve">7) </w:t>
      </w:r>
      <w:proofErr w:type="gramStart"/>
      <w:r>
        <w:rPr>
          <w:rFonts w:ascii="Times New Roman" w:hAnsi="Times New Roman"/>
          <w:b/>
          <w:color w:val="000000"/>
          <w:sz w:val="28"/>
        </w:rPr>
        <w:t>экологического</w:t>
      </w:r>
      <w:proofErr w:type="gramEnd"/>
      <w:r>
        <w:rPr>
          <w:rFonts w:ascii="Times New Roman" w:hAnsi="Times New Roman"/>
          <w:b/>
          <w:color w:val="000000"/>
          <w:sz w:val="28"/>
        </w:rPr>
        <w:t xml:space="preserve"> воспитания:</w:t>
      </w:r>
    </w:p>
    <w:p w:rsidR="00E61479" w:rsidRPr="0056195E" w:rsidRDefault="00335EB5">
      <w:pPr>
        <w:numPr>
          <w:ilvl w:val="0"/>
          <w:numId w:val="8"/>
        </w:numPr>
        <w:spacing w:after="0" w:line="264" w:lineRule="auto"/>
        <w:jc w:val="both"/>
        <w:rPr>
          <w:lang w:val="ru-RU"/>
        </w:rPr>
      </w:pPr>
      <w:r w:rsidRPr="0056195E">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w:t>
      </w:r>
    </w:p>
    <w:p w:rsidR="00E61479" w:rsidRPr="0056195E" w:rsidRDefault="00335EB5">
      <w:pPr>
        <w:numPr>
          <w:ilvl w:val="0"/>
          <w:numId w:val="8"/>
        </w:numPr>
        <w:spacing w:after="0" w:line="264" w:lineRule="auto"/>
        <w:jc w:val="both"/>
        <w:rPr>
          <w:lang w:val="ru-RU"/>
        </w:rPr>
      </w:pPr>
      <w:r w:rsidRPr="0056195E">
        <w:rPr>
          <w:rFonts w:ascii="Times New Roman" w:hAnsi="Times New Roman"/>
          <w:color w:val="000000"/>
          <w:sz w:val="28"/>
          <w:lang w:val="ru-RU"/>
        </w:rPr>
        <w:lastRenderedPageBreak/>
        <w:t>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w:t>
      </w:r>
    </w:p>
    <w:p w:rsidR="00E61479" w:rsidRPr="0056195E" w:rsidRDefault="00335EB5">
      <w:pPr>
        <w:numPr>
          <w:ilvl w:val="0"/>
          <w:numId w:val="8"/>
        </w:numPr>
        <w:spacing w:after="0" w:line="264" w:lineRule="auto"/>
        <w:jc w:val="both"/>
        <w:rPr>
          <w:lang w:val="ru-RU"/>
        </w:rPr>
      </w:pPr>
      <w:r w:rsidRPr="0056195E">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E61479" w:rsidRPr="0056195E" w:rsidRDefault="00335EB5">
      <w:pPr>
        <w:numPr>
          <w:ilvl w:val="0"/>
          <w:numId w:val="8"/>
        </w:numPr>
        <w:spacing w:after="0" w:line="264" w:lineRule="auto"/>
        <w:jc w:val="both"/>
        <w:rPr>
          <w:lang w:val="ru-RU"/>
        </w:rPr>
      </w:pPr>
      <w:r w:rsidRPr="0056195E">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E61479" w:rsidRDefault="00335EB5">
      <w:pPr>
        <w:spacing w:after="0" w:line="264" w:lineRule="auto"/>
        <w:ind w:firstLine="600"/>
        <w:jc w:val="both"/>
      </w:pPr>
      <w:r>
        <w:rPr>
          <w:rFonts w:ascii="Times New Roman" w:hAnsi="Times New Roman"/>
          <w:b/>
          <w:color w:val="000000"/>
          <w:sz w:val="28"/>
        </w:rPr>
        <w:t xml:space="preserve">8) </w:t>
      </w:r>
      <w:proofErr w:type="gramStart"/>
      <w:r>
        <w:rPr>
          <w:rFonts w:ascii="Times New Roman" w:hAnsi="Times New Roman"/>
          <w:b/>
          <w:color w:val="000000"/>
          <w:sz w:val="28"/>
        </w:rPr>
        <w:t>ценности</w:t>
      </w:r>
      <w:proofErr w:type="gramEnd"/>
      <w:r>
        <w:rPr>
          <w:rFonts w:ascii="Times New Roman" w:hAnsi="Times New Roman"/>
          <w:b/>
          <w:color w:val="000000"/>
          <w:sz w:val="28"/>
        </w:rPr>
        <w:t xml:space="preserve"> научного познания:</w:t>
      </w:r>
    </w:p>
    <w:p w:rsidR="00E61479" w:rsidRPr="0056195E" w:rsidRDefault="00335EB5">
      <w:pPr>
        <w:numPr>
          <w:ilvl w:val="0"/>
          <w:numId w:val="9"/>
        </w:numPr>
        <w:spacing w:after="0" w:line="264" w:lineRule="auto"/>
        <w:jc w:val="both"/>
        <w:rPr>
          <w:lang w:val="ru-RU"/>
        </w:rPr>
      </w:pPr>
      <w:r w:rsidRPr="0056195E">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E61479" w:rsidRPr="0056195E" w:rsidRDefault="00335EB5">
      <w:pPr>
        <w:numPr>
          <w:ilvl w:val="0"/>
          <w:numId w:val="9"/>
        </w:numPr>
        <w:spacing w:after="0" w:line="264" w:lineRule="auto"/>
        <w:jc w:val="both"/>
        <w:rPr>
          <w:lang w:val="ru-RU"/>
        </w:rPr>
      </w:pPr>
      <w:r w:rsidRPr="0056195E">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E61479" w:rsidRPr="0056195E" w:rsidRDefault="00335EB5">
      <w:pPr>
        <w:numPr>
          <w:ilvl w:val="0"/>
          <w:numId w:val="9"/>
        </w:numPr>
        <w:spacing w:after="0" w:line="264" w:lineRule="auto"/>
        <w:jc w:val="both"/>
        <w:rPr>
          <w:lang w:val="ru-RU"/>
        </w:rPr>
      </w:pPr>
      <w:r w:rsidRPr="0056195E">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w:t>
      </w:r>
    </w:p>
    <w:p w:rsidR="00E61479" w:rsidRPr="0056195E" w:rsidRDefault="00335EB5">
      <w:pPr>
        <w:spacing w:after="0" w:line="264" w:lineRule="auto"/>
        <w:ind w:firstLine="600"/>
        <w:jc w:val="both"/>
        <w:rPr>
          <w:lang w:val="ru-RU"/>
        </w:rPr>
      </w:pPr>
      <w:r w:rsidRPr="0056195E">
        <w:rPr>
          <w:rFonts w:ascii="Times New Roman" w:hAnsi="Times New Roman"/>
          <w:color w:val="000000"/>
          <w:sz w:val="28"/>
          <w:lang w:val="ru-RU"/>
        </w:rPr>
        <w:t xml:space="preserve">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w:t>
      </w:r>
      <w:proofErr w:type="gramStart"/>
      <w:r w:rsidRPr="0056195E">
        <w:rPr>
          <w:rFonts w:ascii="Times New Roman" w:hAnsi="Times New Roman"/>
          <w:color w:val="000000"/>
          <w:sz w:val="28"/>
          <w:lang w:val="ru-RU"/>
        </w:rPr>
        <w:t>у</w:t>
      </w:r>
      <w:proofErr w:type="gramEnd"/>
      <w:r w:rsidRPr="0056195E">
        <w:rPr>
          <w:rFonts w:ascii="Times New Roman" w:hAnsi="Times New Roman"/>
          <w:color w:val="000000"/>
          <w:sz w:val="28"/>
          <w:lang w:val="ru-RU"/>
        </w:rPr>
        <w:t xml:space="preserve"> обучающихся совершенствуется эмоциональный интеллект, предполагающий сформированность:</w:t>
      </w:r>
    </w:p>
    <w:p w:rsidR="00E61479" w:rsidRPr="0056195E" w:rsidRDefault="00335EB5">
      <w:pPr>
        <w:numPr>
          <w:ilvl w:val="0"/>
          <w:numId w:val="10"/>
        </w:numPr>
        <w:spacing w:after="0" w:line="264" w:lineRule="auto"/>
        <w:jc w:val="both"/>
        <w:rPr>
          <w:lang w:val="ru-RU"/>
        </w:rPr>
      </w:pPr>
      <w:r w:rsidRPr="0056195E">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E61479" w:rsidRPr="0056195E" w:rsidRDefault="00335EB5">
      <w:pPr>
        <w:numPr>
          <w:ilvl w:val="0"/>
          <w:numId w:val="10"/>
        </w:numPr>
        <w:spacing w:after="0" w:line="264" w:lineRule="auto"/>
        <w:jc w:val="both"/>
        <w:rPr>
          <w:lang w:val="ru-RU"/>
        </w:rPr>
      </w:pPr>
      <w:r w:rsidRPr="0056195E">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E61479" w:rsidRPr="0056195E" w:rsidRDefault="00335EB5">
      <w:pPr>
        <w:numPr>
          <w:ilvl w:val="0"/>
          <w:numId w:val="10"/>
        </w:numPr>
        <w:spacing w:after="0" w:line="264" w:lineRule="auto"/>
        <w:jc w:val="both"/>
        <w:rPr>
          <w:lang w:val="ru-RU"/>
        </w:rPr>
      </w:pPr>
      <w:r w:rsidRPr="0056195E">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E61479" w:rsidRPr="0056195E" w:rsidRDefault="00335EB5">
      <w:pPr>
        <w:numPr>
          <w:ilvl w:val="0"/>
          <w:numId w:val="10"/>
        </w:numPr>
        <w:spacing w:after="0" w:line="264" w:lineRule="auto"/>
        <w:jc w:val="both"/>
        <w:rPr>
          <w:lang w:val="ru-RU"/>
        </w:rPr>
      </w:pPr>
      <w:r w:rsidRPr="0056195E">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E61479" w:rsidRPr="0056195E" w:rsidRDefault="00335EB5">
      <w:pPr>
        <w:numPr>
          <w:ilvl w:val="0"/>
          <w:numId w:val="10"/>
        </w:numPr>
        <w:spacing w:after="0" w:line="264" w:lineRule="auto"/>
        <w:jc w:val="both"/>
        <w:rPr>
          <w:lang w:val="ru-RU"/>
        </w:rPr>
      </w:pPr>
      <w:r w:rsidRPr="0056195E">
        <w:rPr>
          <w:rFonts w:ascii="Times New Roman" w:hAnsi="Times New Roman"/>
          <w:color w:val="000000"/>
          <w:sz w:val="28"/>
          <w:lang w:val="ru-RU"/>
        </w:rPr>
        <w:lastRenderedPageBreak/>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E61479" w:rsidRPr="0056195E" w:rsidRDefault="00335EB5">
      <w:pPr>
        <w:spacing w:after="0" w:line="264" w:lineRule="auto"/>
        <w:ind w:firstLine="600"/>
        <w:jc w:val="both"/>
        <w:rPr>
          <w:lang w:val="ru-RU"/>
        </w:rPr>
      </w:pPr>
      <w:r w:rsidRPr="0056195E">
        <w:rPr>
          <w:rFonts w:ascii="Times New Roman" w:hAnsi="Times New Roman"/>
          <w:b/>
          <w:color w:val="000000"/>
          <w:sz w:val="28"/>
          <w:lang w:val="ru-RU"/>
        </w:rPr>
        <w:t>Метапредметные результаты</w:t>
      </w:r>
    </w:p>
    <w:p w:rsidR="00E61479" w:rsidRPr="0056195E" w:rsidRDefault="00335EB5">
      <w:pPr>
        <w:spacing w:after="0" w:line="264" w:lineRule="auto"/>
        <w:ind w:firstLine="600"/>
        <w:jc w:val="both"/>
        <w:rPr>
          <w:lang w:val="ru-RU"/>
        </w:rPr>
      </w:pPr>
      <w:r w:rsidRPr="0056195E">
        <w:rPr>
          <w:rFonts w:ascii="Times New Roman" w:hAnsi="Times New Roman"/>
          <w:color w:val="000000"/>
          <w:sz w:val="28"/>
          <w:lang w:val="ru-RU"/>
        </w:rPr>
        <w:t>Метапредметные результаты освоения рабочей программы по литературе для среднего общего образования должны отражать:</w:t>
      </w:r>
    </w:p>
    <w:p w:rsidR="00E61479" w:rsidRPr="0056195E" w:rsidRDefault="00335EB5">
      <w:pPr>
        <w:spacing w:after="0" w:line="264" w:lineRule="auto"/>
        <w:ind w:firstLine="600"/>
        <w:jc w:val="both"/>
        <w:rPr>
          <w:lang w:val="ru-RU"/>
        </w:rPr>
      </w:pPr>
      <w:r w:rsidRPr="0056195E">
        <w:rPr>
          <w:rFonts w:ascii="Times New Roman" w:hAnsi="Times New Roman"/>
          <w:color w:val="000000"/>
          <w:sz w:val="28"/>
          <w:lang w:val="ru-RU"/>
        </w:rPr>
        <w:t>Овладение универсальными учебными познавательными действиями:</w:t>
      </w:r>
    </w:p>
    <w:p w:rsidR="00E61479" w:rsidRDefault="00335EB5">
      <w:pPr>
        <w:spacing w:after="0" w:line="264" w:lineRule="auto"/>
        <w:ind w:firstLine="600"/>
        <w:jc w:val="both"/>
      </w:pPr>
      <w:r>
        <w:rPr>
          <w:rFonts w:ascii="Times New Roman" w:hAnsi="Times New Roman"/>
          <w:b/>
          <w:color w:val="000000"/>
          <w:sz w:val="28"/>
        </w:rPr>
        <w:t xml:space="preserve">1) </w:t>
      </w:r>
      <w:proofErr w:type="gramStart"/>
      <w:r>
        <w:rPr>
          <w:rFonts w:ascii="Times New Roman" w:hAnsi="Times New Roman"/>
          <w:b/>
          <w:color w:val="000000"/>
          <w:sz w:val="28"/>
        </w:rPr>
        <w:t>базовые</w:t>
      </w:r>
      <w:proofErr w:type="gramEnd"/>
      <w:r>
        <w:rPr>
          <w:rFonts w:ascii="Times New Roman" w:hAnsi="Times New Roman"/>
          <w:b/>
          <w:color w:val="000000"/>
          <w:sz w:val="28"/>
        </w:rPr>
        <w:t xml:space="preserve"> логические действия:</w:t>
      </w:r>
    </w:p>
    <w:p w:rsidR="00E61479" w:rsidRPr="0056195E" w:rsidRDefault="00335EB5">
      <w:pPr>
        <w:numPr>
          <w:ilvl w:val="0"/>
          <w:numId w:val="11"/>
        </w:numPr>
        <w:spacing w:after="0" w:line="264" w:lineRule="auto"/>
        <w:jc w:val="both"/>
        <w:rPr>
          <w:lang w:val="ru-RU"/>
        </w:rPr>
      </w:pPr>
      <w:r w:rsidRPr="0056195E">
        <w:rPr>
          <w:rFonts w:ascii="Times New Roman" w:hAnsi="Times New Roman"/>
          <w:color w:val="000000"/>
          <w:sz w:val="28"/>
          <w:lang w:val="ru-RU"/>
        </w:rPr>
        <w:t>самостоятельно формулировать и актуализировать проблему, заложенную в художественном произведении, рассматривать её всесторонне;</w:t>
      </w:r>
    </w:p>
    <w:p w:rsidR="00E61479" w:rsidRPr="0056195E" w:rsidRDefault="00335EB5">
      <w:pPr>
        <w:numPr>
          <w:ilvl w:val="0"/>
          <w:numId w:val="11"/>
        </w:numPr>
        <w:spacing w:after="0" w:line="264" w:lineRule="auto"/>
        <w:jc w:val="both"/>
        <w:rPr>
          <w:lang w:val="ru-RU"/>
        </w:rPr>
      </w:pPr>
      <w:r w:rsidRPr="0056195E">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E61479" w:rsidRPr="0056195E" w:rsidRDefault="00335EB5">
      <w:pPr>
        <w:numPr>
          <w:ilvl w:val="0"/>
          <w:numId w:val="11"/>
        </w:numPr>
        <w:spacing w:after="0" w:line="264" w:lineRule="auto"/>
        <w:jc w:val="both"/>
        <w:rPr>
          <w:lang w:val="ru-RU"/>
        </w:rPr>
      </w:pPr>
      <w:r w:rsidRPr="0056195E">
        <w:rPr>
          <w:rFonts w:ascii="Times New Roman" w:hAnsi="Times New Roman"/>
          <w:color w:val="000000"/>
          <w:sz w:val="28"/>
          <w:lang w:val="ru-RU"/>
        </w:rPr>
        <w:t>определять цели деятельности, задавать параметры и критерии их достижения;</w:t>
      </w:r>
    </w:p>
    <w:p w:rsidR="00E61479" w:rsidRPr="0056195E" w:rsidRDefault="00335EB5">
      <w:pPr>
        <w:numPr>
          <w:ilvl w:val="0"/>
          <w:numId w:val="11"/>
        </w:numPr>
        <w:spacing w:after="0" w:line="264" w:lineRule="auto"/>
        <w:jc w:val="both"/>
        <w:rPr>
          <w:lang w:val="ru-RU"/>
        </w:rPr>
      </w:pPr>
      <w:r w:rsidRPr="0056195E">
        <w:rPr>
          <w:rFonts w:ascii="Times New Roman" w:hAnsi="Times New Roman"/>
          <w:color w:val="000000"/>
          <w:sz w:val="28"/>
          <w:lang w:val="ru-RU"/>
        </w:rPr>
        <w:t>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w:t>
      </w:r>
    </w:p>
    <w:p w:rsidR="00E61479" w:rsidRPr="0056195E" w:rsidRDefault="00335EB5">
      <w:pPr>
        <w:numPr>
          <w:ilvl w:val="0"/>
          <w:numId w:val="11"/>
        </w:numPr>
        <w:spacing w:after="0" w:line="264" w:lineRule="auto"/>
        <w:jc w:val="both"/>
        <w:rPr>
          <w:lang w:val="ru-RU"/>
        </w:rPr>
      </w:pPr>
      <w:r w:rsidRPr="0056195E">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E61479" w:rsidRPr="0056195E" w:rsidRDefault="00335EB5">
      <w:pPr>
        <w:numPr>
          <w:ilvl w:val="0"/>
          <w:numId w:val="11"/>
        </w:numPr>
        <w:spacing w:after="0" w:line="264" w:lineRule="auto"/>
        <w:jc w:val="both"/>
        <w:rPr>
          <w:lang w:val="ru-RU"/>
        </w:rPr>
      </w:pPr>
      <w:r w:rsidRPr="0056195E">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E61479" w:rsidRPr="0056195E" w:rsidRDefault="00335EB5">
      <w:pPr>
        <w:numPr>
          <w:ilvl w:val="0"/>
          <w:numId w:val="11"/>
        </w:numPr>
        <w:spacing w:after="0" w:line="264" w:lineRule="auto"/>
        <w:jc w:val="both"/>
        <w:rPr>
          <w:lang w:val="ru-RU"/>
        </w:rPr>
      </w:pPr>
      <w:r w:rsidRPr="0056195E">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E61479" w:rsidRPr="0056195E" w:rsidRDefault="00335EB5">
      <w:pPr>
        <w:numPr>
          <w:ilvl w:val="0"/>
          <w:numId w:val="11"/>
        </w:numPr>
        <w:spacing w:after="0" w:line="264" w:lineRule="auto"/>
        <w:jc w:val="both"/>
        <w:rPr>
          <w:lang w:val="ru-RU"/>
        </w:rPr>
      </w:pPr>
      <w:r w:rsidRPr="0056195E">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E61479" w:rsidRDefault="00335EB5">
      <w:pPr>
        <w:spacing w:after="0" w:line="264" w:lineRule="auto"/>
        <w:ind w:firstLine="600"/>
        <w:jc w:val="both"/>
      </w:pPr>
      <w:r>
        <w:rPr>
          <w:rFonts w:ascii="Times New Roman" w:hAnsi="Times New Roman"/>
          <w:b/>
          <w:color w:val="000000"/>
          <w:sz w:val="28"/>
        </w:rPr>
        <w:t xml:space="preserve">2) </w:t>
      </w:r>
      <w:proofErr w:type="gramStart"/>
      <w:r>
        <w:rPr>
          <w:rFonts w:ascii="Times New Roman" w:hAnsi="Times New Roman"/>
          <w:b/>
          <w:color w:val="000000"/>
          <w:sz w:val="28"/>
        </w:rPr>
        <w:t>базовые</w:t>
      </w:r>
      <w:proofErr w:type="gramEnd"/>
      <w:r>
        <w:rPr>
          <w:rFonts w:ascii="Times New Roman" w:hAnsi="Times New Roman"/>
          <w:b/>
          <w:color w:val="000000"/>
          <w:sz w:val="28"/>
        </w:rPr>
        <w:t xml:space="preserve"> исследовательские действия:</w:t>
      </w:r>
    </w:p>
    <w:p w:rsidR="00E61479" w:rsidRPr="0056195E" w:rsidRDefault="00335EB5">
      <w:pPr>
        <w:numPr>
          <w:ilvl w:val="0"/>
          <w:numId w:val="12"/>
        </w:numPr>
        <w:spacing w:after="0" w:line="264" w:lineRule="auto"/>
        <w:jc w:val="both"/>
        <w:rPr>
          <w:lang w:val="ru-RU"/>
        </w:rPr>
      </w:pPr>
      <w:r w:rsidRPr="0056195E">
        <w:rPr>
          <w:rFonts w:ascii="Times New Roman" w:hAnsi="Times New Roman"/>
          <w:color w:val="000000"/>
          <w:sz w:val="28"/>
          <w:lang w:val="ru-RU"/>
        </w:rPr>
        <w:t>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обладать способностью и готовностью к самостоятельному поиску методов решения практических задач, применению различных методов познания;</w:t>
      </w:r>
    </w:p>
    <w:p w:rsidR="00E61479" w:rsidRPr="0056195E" w:rsidRDefault="00335EB5">
      <w:pPr>
        <w:numPr>
          <w:ilvl w:val="0"/>
          <w:numId w:val="12"/>
        </w:numPr>
        <w:spacing w:after="0" w:line="264" w:lineRule="auto"/>
        <w:jc w:val="both"/>
        <w:rPr>
          <w:lang w:val="ru-RU"/>
        </w:rPr>
      </w:pPr>
      <w:r w:rsidRPr="0056195E">
        <w:rPr>
          <w:rFonts w:ascii="Times New Roman" w:hAnsi="Times New Roman"/>
          <w:color w:val="000000"/>
          <w:sz w:val="28"/>
          <w:lang w:val="ru-RU"/>
        </w:rPr>
        <w:t>обладать видами деятельности для получения нового знания по литературе, его интерпретации, преобразования и применения в различных учебных ситуациях, в том числе при создании учебных и социальных проектов;</w:t>
      </w:r>
    </w:p>
    <w:p w:rsidR="00E61479" w:rsidRPr="0056195E" w:rsidRDefault="00335EB5">
      <w:pPr>
        <w:numPr>
          <w:ilvl w:val="0"/>
          <w:numId w:val="12"/>
        </w:numPr>
        <w:spacing w:after="0" w:line="264" w:lineRule="auto"/>
        <w:jc w:val="both"/>
        <w:rPr>
          <w:lang w:val="ru-RU"/>
        </w:rPr>
      </w:pPr>
      <w:r w:rsidRPr="0056195E">
        <w:rPr>
          <w:rFonts w:ascii="Times New Roman" w:hAnsi="Times New Roman"/>
          <w:color w:val="000000"/>
          <w:sz w:val="28"/>
          <w:lang w:val="ru-RU"/>
        </w:rPr>
        <w:lastRenderedPageBreak/>
        <w:t>формировать научный тип мышления, владеть научной терминологией, ключевыми понятиями и методами современного литературоведения;</w:t>
      </w:r>
    </w:p>
    <w:p w:rsidR="00E61479" w:rsidRPr="0056195E" w:rsidRDefault="00335EB5">
      <w:pPr>
        <w:numPr>
          <w:ilvl w:val="0"/>
          <w:numId w:val="12"/>
        </w:numPr>
        <w:spacing w:after="0" w:line="264" w:lineRule="auto"/>
        <w:jc w:val="both"/>
        <w:rPr>
          <w:lang w:val="ru-RU"/>
        </w:rPr>
      </w:pPr>
      <w:r w:rsidRPr="0056195E">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E61479" w:rsidRPr="0056195E" w:rsidRDefault="00335EB5">
      <w:pPr>
        <w:numPr>
          <w:ilvl w:val="0"/>
          <w:numId w:val="12"/>
        </w:numPr>
        <w:spacing w:after="0" w:line="264" w:lineRule="auto"/>
        <w:jc w:val="both"/>
        <w:rPr>
          <w:lang w:val="ru-RU"/>
        </w:rPr>
      </w:pPr>
      <w:r w:rsidRPr="0056195E">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E61479" w:rsidRPr="0056195E" w:rsidRDefault="00335EB5">
      <w:pPr>
        <w:numPr>
          <w:ilvl w:val="0"/>
          <w:numId w:val="12"/>
        </w:numPr>
        <w:spacing w:after="0" w:line="264" w:lineRule="auto"/>
        <w:jc w:val="both"/>
        <w:rPr>
          <w:lang w:val="ru-RU"/>
        </w:rPr>
      </w:pPr>
      <w:r w:rsidRPr="0056195E">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E61479" w:rsidRPr="0056195E" w:rsidRDefault="00335EB5">
      <w:pPr>
        <w:numPr>
          <w:ilvl w:val="0"/>
          <w:numId w:val="12"/>
        </w:numPr>
        <w:spacing w:after="0" w:line="264" w:lineRule="auto"/>
        <w:jc w:val="both"/>
        <w:rPr>
          <w:lang w:val="ru-RU"/>
        </w:rPr>
      </w:pPr>
      <w:r w:rsidRPr="0056195E">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E61479" w:rsidRPr="0056195E" w:rsidRDefault="00335EB5">
      <w:pPr>
        <w:numPr>
          <w:ilvl w:val="0"/>
          <w:numId w:val="12"/>
        </w:numPr>
        <w:spacing w:after="0" w:line="264" w:lineRule="auto"/>
        <w:jc w:val="both"/>
        <w:rPr>
          <w:lang w:val="ru-RU"/>
        </w:rPr>
      </w:pPr>
      <w:r w:rsidRPr="0056195E">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E61479" w:rsidRPr="0056195E" w:rsidRDefault="00335EB5">
      <w:pPr>
        <w:numPr>
          <w:ilvl w:val="0"/>
          <w:numId w:val="12"/>
        </w:numPr>
        <w:spacing w:after="0" w:line="264" w:lineRule="auto"/>
        <w:jc w:val="both"/>
        <w:rPr>
          <w:lang w:val="ru-RU"/>
        </w:rPr>
      </w:pPr>
      <w:r w:rsidRPr="0056195E">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E61479" w:rsidRPr="0056195E" w:rsidRDefault="00335EB5">
      <w:pPr>
        <w:numPr>
          <w:ilvl w:val="0"/>
          <w:numId w:val="12"/>
        </w:numPr>
        <w:spacing w:after="0" w:line="264" w:lineRule="auto"/>
        <w:jc w:val="both"/>
        <w:rPr>
          <w:lang w:val="ru-RU"/>
        </w:rPr>
      </w:pPr>
      <w:r w:rsidRPr="0056195E">
        <w:rPr>
          <w:rFonts w:ascii="Times New Roman" w:hAnsi="Times New Roman"/>
          <w:color w:val="000000"/>
          <w:sz w:val="28"/>
          <w:lang w:val="ru-RU"/>
        </w:rPr>
        <w:t>уметь интегрировать знания из разных предметных областей;</w:t>
      </w:r>
    </w:p>
    <w:p w:rsidR="00E61479" w:rsidRPr="0056195E" w:rsidRDefault="00335EB5">
      <w:pPr>
        <w:numPr>
          <w:ilvl w:val="0"/>
          <w:numId w:val="12"/>
        </w:numPr>
        <w:spacing w:after="0" w:line="264" w:lineRule="auto"/>
        <w:jc w:val="both"/>
        <w:rPr>
          <w:lang w:val="ru-RU"/>
        </w:rPr>
      </w:pPr>
      <w:r w:rsidRPr="0056195E">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E61479" w:rsidRDefault="00335EB5">
      <w:pPr>
        <w:spacing w:after="0" w:line="264" w:lineRule="auto"/>
        <w:ind w:firstLine="600"/>
        <w:jc w:val="both"/>
      </w:pPr>
      <w:r>
        <w:rPr>
          <w:rFonts w:ascii="Times New Roman" w:hAnsi="Times New Roman"/>
          <w:b/>
          <w:color w:val="000000"/>
          <w:sz w:val="28"/>
        </w:rPr>
        <w:t xml:space="preserve">3) </w:t>
      </w:r>
      <w:proofErr w:type="gramStart"/>
      <w:r>
        <w:rPr>
          <w:rFonts w:ascii="Times New Roman" w:hAnsi="Times New Roman"/>
          <w:b/>
          <w:color w:val="000000"/>
          <w:sz w:val="28"/>
        </w:rPr>
        <w:t>работа</w:t>
      </w:r>
      <w:proofErr w:type="gramEnd"/>
      <w:r>
        <w:rPr>
          <w:rFonts w:ascii="Times New Roman" w:hAnsi="Times New Roman"/>
          <w:b/>
          <w:color w:val="000000"/>
          <w:sz w:val="28"/>
        </w:rPr>
        <w:t xml:space="preserve"> с информацией:</w:t>
      </w:r>
    </w:p>
    <w:p w:rsidR="00E61479" w:rsidRPr="0056195E" w:rsidRDefault="00335EB5">
      <w:pPr>
        <w:numPr>
          <w:ilvl w:val="0"/>
          <w:numId w:val="13"/>
        </w:numPr>
        <w:spacing w:after="0" w:line="264" w:lineRule="auto"/>
        <w:jc w:val="both"/>
        <w:rPr>
          <w:lang w:val="ru-RU"/>
        </w:rPr>
      </w:pPr>
      <w:r w:rsidRPr="0056195E">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E61479" w:rsidRPr="0056195E" w:rsidRDefault="00335EB5">
      <w:pPr>
        <w:numPr>
          <w:ilvl w:val="0"/>
          <w:numId w:val="13"/>
        </w:numPr>
        <w:spacing w:after="0" w:line="264" w:lineRule="auto"/>
        <w:jc w:val="both"/>
        <w:rPr>
          <w:lang w:val="ru-RU"/>
        </w:rPr>
      </w:pPr>
      <w:r w:rsidRPr="0056195E">
        <w:rPr>
          <w:rFonts w:ascii="Times New Roman" w:hAnsi="Times New Roman"/>
          <w:color w:val="000000"/>
          <w:sz w:val="28"/>
          <w:lang w:val="ru-RU"/>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rsidR="00E61479" w:rsidRPr="0056195E" w:rsidRDefault="00335EB5">
      <w:pPr>
        <w:numPr>
          <w:ilvl w:val="0"/>
          <w:numId w:val="13"/>
        </w:numPr>
        <w:spacing w:after="0" w:line="264" w:lineRule="auto"/>
        <w:jc w:val="both"/>
        <w:rPr>
          <w:lang w:val="ru-RU"/>
        </w:rPr>
      </w:pPr>
      <w:r w:rsidRPr="0056195E">
        <w:rPr>
          <w:rFonts w:ascii="Times New Roman" w:hAnsi="Times New Roman"/>
          <w:color w:val="000000"/>
          <w:sz w:val="28"/>
          <w:lang w:val="ru-RU"/>
        </w:rPr>
        <w:t>оценивать достоверность, легитимность литературной и другой информации, её соответствие правовым и морально-этическим нормам;</w:t>
      </w:r>
    </w:p>
    <w:p w:rsidR="00E61479" w:rsidRPr="0056195E" w:rsidRDefault="00335EB5">
      <w:pPr>
        <w:numPr>
          <w:ilvl w:val="0"/>
          <w:numId w:val="13"/>
        </w:numPr>
        <w:spacing w:after="0" w:line="264" w:lineRule="auto"/>
        <w:jc w:val="both"/>
        <w:rPr>
          <w:lang w:val="ru-RU"/>
        </w:rPr>
      </w:pPr>
      <w:r w:rsidRPr="0056195E">
        <w:rPr>
          <w:rFonts w:ascii="Times New Roman" w:hAnsi="Times New Roman"/>
          <w:color w:val="000000"/>
          <w:sz w:val="28"/>
          <w:lang w:val="ru-RU"/>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w:t>
      </w:r>
      <w:r w:rsidRPr="0056195E">
        <w:rPr>
          <w:rFonts w:ascii="Times New Roman" w:hAnsi="Times New Roman"/>
          <w:color w:val="000000"/>
          <w:sz w:val="28"/>
          <w:lang w:val="ru-RU"/>
        </w:rPr>
        <w:lastRenderedPageBreak/>
        <w:t>техники безопасности, гигиены, ресурсосбережения, правовых и этических норм, норм информационной безопасности;</w:t>
      </w:r>
    </w:p>
    <w:p w:rsidR="00E61479" w:rsidRPr="0056195E" w:rsidRDefault="00335EB5">
      <w:pPr>
        <w:numPr>
          <w:ilvl w:val="0"/>
          <w:numId w:val="13"/>
        </w:numPr>
        <w:spacing w:after="0" w:line="264" w:lineRule="auto"/>
        <w:jc w:val="both"/>
        <w:rPr>
          <w:lang w:val="ru-RU"/>
        </w:rPr>
      </w:pPr>
      <w:r w:rsidRPr="0056195E">
        <w:rPr>
          <w:rFonts w:ascii="Times New Roman" w:hAnsi="Times New Roman"/>
          <w:color w:val="000000"/>
          <w:sz w:val="28"/>
          <w:lang w:val="ru-RU"/>
        </w:rPr>
        <w:t>владеть навыками распознавания и защиты литературной и другой информации, информационной безопасности личности.</w:t>
      </w:r>
    </w:p>
    <w:p w:rsidR="00E61479" w:rsidRPr="0056195E" w:rsidRDefault="00335EB5">
      <w:pPr>
        <w:spacing w:after="0" w:line="264" w:lineRule="auto"/>
        <w:ind w:firstLine="600"/>
        <w:jc w:val="both"/>
        <w:rPr>
          <w:lang w:val="ru-RU"/>
        </w:rPr>
      </w:pPr>
      <w:r w:rsidRPr="0056195E">
        <w:rPr>
          <w:rFonts w:ascii="Times New Roman" w:hAnsi="Times New Roman"/>
          <w:b/>
          <w:color w:val="000000"/>
          <w:sz w:val="28"/>
          <w:lang w:val="ru-RU"/>
        </w:rPr>
        <w:t>Овладение универсальными коммуникативными действиями:</w:t>
      </w:r>
    </w:p>
    <w:p w:rsidR="00E61479" w:rsidRPr="0056195E" w:rsidRDefault="00335EB5">
      <w:pPr>
        <w:spacing w:after="0" w:line="264" w:lineRule="auto"/>
        <w:ind w:firstLine="600"/>
        <w:jc w:val="both"/>
        <w:rPr>
          <w:lang w:val="ru-RU"/>
        </w:rPr>
      </w:pPr>
      <w:r w:rsidRPr="0056195E">
        <w:rPr>
          <w:rFonts w:ascii="Times New Roman" w:hAnsi="Times New Roman"/>
          <w:b/>
          <w:color w:val="000000"/>
          <w:sz w:val="28"/>
          <w:lang w:val="ru-RU"/>
        </w:rPr>
        <w:t>1) общение:</w:t>
      </w:r>
    </w:p>
    <w:p w:rsidR="00E61479" w:rsidRPr="0056195E" w:rsidRDefault="00335EB5">
      <w:pPr>
        <w:numPr>
          <w:ilvl w:val="0"/>
          <w:numId w:val="14"/>
        </w:numPr>
        <w:spacing w:after="0" w:line="264" w:lineRule="auto"/>
        <w:jc w:val="both"/>
        <w:rPr>
          <w:lang w:val="ru-RU"/>
        </w:rPr>
      </w:pPr>
      <w:r w:rsidRPr="0056195E">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E61479" w:rsidRPr="0056195E" w:rsidRDefault="00335EB5">
      <w:pPr>
        <w:numPr>
          <w:ilvl w:val="0"/>
          <w:numId w:val="14"/>
        </w:numPr>
        <w:spacing w:after="0" w:line="264" w:lineRule="auto"/>
        <w:jc w:val="both"/>
        <w:rPr>
          <w:lang w:val="ru-RU"/>
        </w:rPr>
      </w:pPr>
      <w:r w:rsidRPr="0056195E">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E61479" w:rsidRPr="0056195E" w:rsidRDefault="00335EB5">
      <w:pPr>
        <w:numPr>
          <w:ilvl w:val="0"/>
          <w:numId w:val="14"/>
        </w:numPr>
        <w:spacing w:after="0" w:line="264" w:lineRule="auto"/>
        <w:jc w:val="both"/>
        <w:rPr>
          <w:lang w:val="ru-RU"/>
        </w:rPr>
      </w:pPr>
      <w:r w:rsidRPr="0056195E">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E61479" w:rsidRPr="0056195E" w:rsidRDefault="00335EB5">
      <w:pPr>
        <w:numPr>
          <w:ilvl w:val="0"/>
          <w:numId w:val="14"/>
        </w:numPr>
        <w:spacing w:after="0" w:line="264" w:lineRule="auto"/>
        <w:jc w:val="both"/>
        <w:rPr>
          <w:lang w:val="ru-RU"/>
        </w:rPr>
      </w:pPr>
      <w:r w:rsidRPr="0056195E">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E61479" w:rsidRDefault="00335EB5">
      <w:pPr>
        <w:spacing w:after="0" w:line="264" w:lineRule="auto"/>
        <w:ind w:firstLine="600"/>
        <w:jc w:val="both"/>
      </w:pPr>
      <w:r>
        <w:rPr>
          <w:rFonts w:ascii="Times New Roman" w:hAnsi="Times New Roman"/>
          <w:b/>
          <w:color w:val="000000"/>
          <w:sz w:val="28"/>
        </w:rPr>
        <w:t xml:space="preserve">2) </w:t>
      </w:r>
      <w:proofErr w:type="gramStart"/>
      <w:r>
        <w:rPr>
          <w:rFonts w:ascii="Times New Roman" w:hAnsi="Times New Roman"/>
          <w:b/>
          <w:color w:val="000000"/>
          <w:sz w:val="28"/>
        </w:rPr>
        <w:t>совместная</w:t>
      </w:r>
      <w:proofErr w:type="gramEnd"/>
      <w:r>
        <w:rPr>
          <w:rFonts w:ascii="Times New Roman" w:hAnsi="Times New Roman"/>
          <w:b/>
          <w:color w:val="000000"/>
          <w:sz w:val="28"/>
        </w:rPr>
        <w:t xml:space="preserve"> деятельность:</w:t>
      </w:r>
    </w:p>
    <w:p w:rsidR="00E61479" w:rsidRPr="0056195E" w:rsidRDefault="00335EB5">
      <w:pPr>
        <w:numPr>
          <w:ilvl w:val="0"/>
          <w:numId w:val="15"/>
        </w:numPr>
        <w:spacing w:after="0" w:line="264" w:lineRule="auto"/>
        <w:jc w:val="both"/>
        <w:rPr>
          <w:lang w:val="ru-RU"/>
        </w:rPr>
      </w:pPr>
      <w:r w:rsidRPr="0056195E">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E61479" w:rsidRPr="0056195E" w:rsidRDefault="00335EB5">
      <w:pPr>
        <w:numPr>
          <w:ilvl w:val="0"/>
          <w:numId w:val="15"/>
        </w:numPr>
        <w:spacing w:after="0" w:line="264" w:lineRule="auto"/>
        <w:jc w:val="both"/>
        <w:rPr>
          <w:lang w:val="ru-RU"/>
        </w:rPr>
      </w:pPr>
      <w:r w:rsidRPr="0056195E">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E61479" w:rsidRPr="0056195E" w:rsidRDefault="00335EB5">
      <w:pPr>
        <w:numPr>
          <w:ilvl w:val="0"/>
          <w:numId w:val="15"/>
        </w:numPr>
        <w:spacing w:after="0" w:line="264" w:lineRule="auto"/>
        <w:jc w:val="both"/>
        <w:rPr>
          <w:lang w:val="ru-RU"/>
        </w:rPr>
      </w:pPr>
      <w:r w:rsidRPr="0056195E">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w:t>
      </w:r>
    </w:p>
    <w:p w:rsidR="00E61479" w:rsidRPr="0056195E" w:rsidRDefault="00335EB5">
      <w:pPr>
        <w:numPr>
          <w:ilvl w:val="0"/>
          <w:numId w:val="15"/>
        </w:numPr>
        <w:spacing w:after="0" w:line="264" w:lineRule="auto"/>
        <w:jc w:val="both"/>
        <w:rPr>
          <w:lang w:val="ru-RU"/>
        </w:rPr>
      </w:pPr>
      <w:r w:rsidRPr="0056195E">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E61479" w:rsidRPr="0056195E" w:rsidRDefault="00335EB5">
      <w:pPr>
        <w:numPr>
          <w:ilvl w:val="0"/>
          <w:numId w:val="15"/>
        </w:numPr>
        <w:spacing w:after="0" w:line="264" w:lineRule="auto"/>
        <w:jc w:val="both"/>
        <w:rPr>
          <w:lang w:val="ru-RU"/>
        </w:rPr>
      </w:pPr>
      <w:r w:rsidRPr="0056195E">
        <w:rPr>
          <w:rFonts w:ascii="Times New Roman" w:hAnsi="Times New Roman"/>
          <w:color w:val="000000"/>
          <w:sz w:val="28"/>
          <w:lang w:val="ru-RU"/>
        </w:rPr>
        <w:t>предлагать новые проекты, в том числе литературные, оценивать идеи с позиции новизны, оригинальности, практической значимости;</w:t>
      </w:r>
    </w:p>
    <w:p w:rsidR="00E61479" w:rsidRPr="0056195E" w:rsidRDefault="00335EB5">
      <w:pPr>
        <w:numPr>
          <w:ilvl w:val="0"/>
          <w:numId w:val="15"/>
        </w:numPr>
        <w:spacing w:after="0" w:line="264" w:lineRule="auto"/>
        <w:jc w:val="both"/>
        <w:rPr>
          <w:lang w:val="ru-RU"/>
        </w:rPr>
      </w:pPr>
      <w:r w:rsidRPr="0056195E">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E61479" w:rsidRPr="0056195E" w:rsidRDefault="00335EB5">
      <w:pPr>
        <w:spacing w:after="0" w:line="264" w:lineRule="auto"/>
        <w:ind w:firstLine="600"/>
        <w:jc w:val="both"/>
        <w:rPr>
          <w:lang w:val="ru-RU"/>
        </w:rPr>
      </w:pPr>
      <w:r w:rsidRPr="0056195E">
        <w:rPr>
          <w:rFonts w:ascii="Times New Roman" w:hAnsi="Times New Roman"/>
          <w:b/>
          <w:color w:val="000000"/>
          <w:sz w:val="28"/>
          <w:lang w:val="ru-RU"/>
        </w:rPr>
        <w:t>Овладение универсальными регулятивными действиями:</w:t>
      </w:r>
    </w:p>
    <w:p w:rsidR="00E61479" w:rsidRPr="0056195E" w:rsidRDefault="00335EB5">
      <w:pPr>
        <w:spacing w:after="0" w:line="264" w:lineRule="auto"/>
        <w:ind w:firstLine="600"/>
        <w:jc w:val="both"/>
        <w:rPr>
          <w:lang w:val="ru-RU"/>
        </w:rPr>
      </w:pPr>
      <w:r w:rsidRPr="0056195E">
        <w:rPr>
          <w:rFonts w:ascii="Times New Roman" w:hAnsi="Times New Roman"/>
          <w:b/>
          <w:color w:val="000000"/>
          <w:sz w:val="28"/>
          <w:lang w:val="ru-RU"/>
        </w:rPr>
        <w:t>1) самоорганизация:</w:t>
      </w:r>
    </w:p>
    <w:p w:rsidR="00E61479" w:rsidRPr="0056195E" w:rsidRDefault="00335EB5">
      <w:pPr>
        <w:numPr>
          <w:ilvl w:val="0"/>
          <w:numId w:val="16"/>
        </w:numPr>
        <w:spacing w:after="0" w:line="264" w:lineRule="auto"/>
        <w:jc w:val="both"/>
        <w:rPr>
          <w:lang w:val="ru-RU"/>
        </w:rPr>
      </w:pPr>
      <w:r w:rsidRPr="0056195E">
        <w:rPr>
          <w:rFonts w:ascii="Times New Roman" w:hAnsi="Times New Roman"/>
          <w:color w:val="000000"/>
          <w:sz w:val="28"/>
          <w:lang w:val="ru-RU"/>
        </w:rPr>
        <w:lastRenderedPageBreak/>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в жизненных ситуациях;</w:t>
      </w:r>
    </w:p>
    <w:p w:rsidR="00E61479" w:rsidRPr="0056195E" w:rsidRDefault="00335EB5">
      <w:pPr>
        <w:numPr>
          <w:ilvl w:val="0"/>
          <w:numId w:val="16"/>
        </w:numPr>
        <w:spacing w:after="0" w:line="264" w:lineRule="auto"/>
        <w:jc w:val="both"/>
        <w:rPr>
          <w:lang w:val="ru-RU"/>
        </w:rPr>
      </w:pPr>
      <w:r w:rsidRPr="0056195E">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E61479" w:rsidRPr="0056195E" w:rsidRDefault="00335EB5">
      <w:pPr>
        <w:numPr>
          <w:ilvl w:val="0"/>
          <w:numId w:val="16"/>
        </w:numPr>
        <w:spacing w:after="0" w:line="264" w:lineRule="auto"/>
        <w:jc w:val="both"/>
        <w:rPr>
          <w:lang w:val="ru-RU"/>
        </w:rPr>
      </w:pPr>
      <w:r w:rsidRPr="0056195E">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E61479" w:rsidRPr="0056195E" w:rsidRDefault="00335EB5">
      <w:pPr>
        <w:numPr>
          <w:ilvl w:val="0"/>
          <w:numId w:val="16"/>
        </w:numPr>
        <w:spacing w:after="0" w:line="264" w:lineRule="auto"/>
        <w:jc w:val="both"/>
        <w:rPr>
          <w:lang w:val="ru-RU"/>
        </w:rPr>
      </w:pPr>
      <w:r w:rsidRPr="0056195E">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E61479" w:rsidRPr="0056195E" w:rsidRDefault="00335EB5">
      <w:pPr>
        <w:numPr>
          <w:ilvl w:val="0"/>
          <w:numId w:val="16"/>
        </w:numPr>
        <w:spacing w:after="0" w:line="264" w:lineRule="auto"/>
        <w:jc w:val="both"/>
        <w:rPr>
          <w:lang w:val="ru-RU"/>
        </w:rPr>
      </w:pPr>
      <w:r w:rsidRPr="0056195E">
        <w:rPr>
          <w:rFonts w:ascii="Times New Roman" w:hAnsi="Times New Roman"/>
          <w:color w:val="000000"/>
          <w:sz w:val="28"/>
          <w:lang w:val="ru-RU"/>
        </w:rPr>
        <w:t>делать осознанный выбор, аргументировать его, брать ответственность за решение;</w:t>
      </w:r>
    </w:p>
    <w:p w:rsidR="00E61479" w:rsidRPr="0056195E" w:rsidRDefault="00335EB5">
      <w:pPr>
        <w:numPr>
          <w:ilvl w:val="0"/>
          <w:numId w:val="16"/>
        </w:numPr>
        <w:spacing w:after="0" w:line="264" w:lineRule="auto"/>
        <w:jc w:val="both"/>
        <w:rPr>
          <w:lang w:val="ru-RU"/>
        </w:rPr>
      </w:pPr>
      <w:r w:rsidRPr="0056195E">
        <w:rPr>
          <w:rFonts w:ascii="Times New Roman" w:hAnsi="Times New Roman"/>
          <w:color w:val="000000"/>
          <w:sz w:val="28"/>
          <w:lang w:val="ru-RU"/>
        </w:rPr>
        <w:t>оценивать приобретённый опыт с учётом литературных знаний;</w:t>
      </w:r>
    </w:p>
    <w:p w:rsidR="00E61479" w:rsidRPr="0056195E" w:rsidRDefault="00335EB5">
      <w:pPr>
        <w:numPr>
          <w:ilvl w:val="0"/>
          <w:numId w:val="16"/>
        </w:numPr>
        <w:spacing w:after="0" w:line="264" w:lineRule="auto"/>
        <w:jc w:val="both"/>
        <w:rPr>
          <w:lang w:val="ru-RU"/>
        </w:rPr>
      </w:pPr>
      <w:r w:rsidRPr="0056195E">
        <w:rPr>
          <w:rFonts w:ascii="Times New Roman" w:hAnsi="Times New Roman"/>
          <w:color w:val="000000"/>
          <w:sz w:val="28"/>
          <w:lang w:val="ru-RU"/>
        </w:rPr>
        <w:t>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w:t>
      </w:r>
    </w:p>
    <w:p w:rsidR="00E61479" w:rsidRDefault="00335EB5">
      <w:pPr>
        <w:spacing w:after="0" w:line="264" w:lineRule="auto"/>
        <w:ind w:firstLine="600"/>
        <w:jc w:val="both"/>
      </w:pPr>
      <w:r>
        <w:rPr>
          <w:rFonts w:ascii="Times New Roman" w:hAnsi="Times New Roman"/>
          <w:b/>
          <w:color w:val="000000"/>
          <w:sz w:val="28"/>
        </w:rPr>
        <w:t xml:space="preserve">2) </w:t>
      </w:r>
      <w:proofErr w:type="gramStart"/>
      <w:r>
        <w:rPr>
          <w:rFonts w:ascii="Times New Roman" w:hAnsi="Times New Roman"/>
          <w:b/>
          <w:color w:val="000000"/>
          <w:sz w:val="28"/>
        </w:rPr>
        <w:t>самоконтроль</w:t>
      </w:r>
      <w:proofErr w:type="gramEnd"/>
      <w:r>
        <w:rPr>
          <w:rFonts w:ascii="Times New Roman" w:hAnsi="Times New Roman"/>
          <w:b/>
          <w:color w:val="000000"/>
          <w:sz w:val="28"/>
        </w:rPr>
        <w:t>:</w:t>
      </w:r>
    </w:p>
    <w:p w:rsidR="00E61479" w:rsidRPr="0056195E" w:rsidRDefault="00335EB5">
      <w:pPr>
        <w:numPr>
          <w:ilvl w:val="0"/>
          <w:numId w:val="17"/>
        </w:numPr>
        <w:spacing w:after="0" w:line="264" w:lineRule="auto"/>
        <w:jc w:val="both"/>
        <w:rPr>
          <w:lang w:val="ru-RU"/>
        </w:rPr>
      </w:pPr>
      <w:r w:rsidRPr="0056195E">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E61479" w:rsidRPr="0056195E" w:rsidRDefault="00335EB5">
      <w:pPr>
        <w:numPr>
          <w:ilvl w:val="0"/>
          <w:numId w:val="17"/>
        </w:numPr>
        <w:spacing w:after="0" w:line="264" w:lineRule="auto"/>
        <w:jc w:val="both"/>
        <w:rPr>
          <w:lang w:val="ru-RU"/>
        </w:rPr>
      </w:pPr>
      <w:r w:rsidRPr="0056195E">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E61479" w:rsidRPr="0056195E" w:rsidRDefault="00335EB5">
      <w:pPr>
        <w:numPr>
          <w:ilvl w:val="0"/>
          <w:numId w:val="17"/>
        </w:numPr>
        <w:spacing w:after="0" w:line="264" w:lineRule="auto"/>
        <w:jc w:val="both"/>
        <w:rPr>
          <w:lang w:val="ru-RU"/>
        </w:rPr>
      </w:pPr>
      <w:r w:rsidRPr="0056195E">
        <w:rPr>
          <w:rFonts w:ascii="Times New Roman" w:hAnsi="Times New Roman"/>
          <w:color w:val="000000"/>
          <w:sz w:val="28"/>
          <w:lang w:val="ru-RU"/>
        </w:rPr>
        <w:t>уметь оценивать риски и своевременно принимать решения по их снижению;</w:t>
      </w:r>
    </w:p>
    <w:p w:rsidR="00E61479" w:rsidRDefault="00335EB5">
      <w:pPr>
        <w:spacing w:after="0" w:line="264" w:lineRule="auto"/>
        <w:ind w:firstLine="600"/>
        <w:jc w:val="both"/>
      </w:pPr>
      <w:r>
        <w:rPr>
          <w:rFonts w:ascii="Times New Roman" w:hAnsi="Times New Roman"/>
          <w:b/>
          <w:color w:val="000000"/>
          <w:sz w:val="28"/>
        </w:rPr>
        <w:t xml:space="preserve">3) </w:t>
      </w:r>
      <w:proofErr w:type="gramStart"/>
      <w:r>
        <w:rPr>
          <w:rFonts w:ascii="Times New Roman" w:hAnsi="Times New Roman"/>
          <w:b/>
          <w:color w:val="000000"/>
          <w:sz w:val="28"/>
        </w:rPr>
        <w:t>принятие</w:t>
      </w:r>
      <w:proofErr w:type="gramEnd"/>
      <w:r>
        <w:rPr>
          <w:rFonts w:ascii="Times New Roman" w:hAnsi="Times New Roman"/>
          <w:b/>
          <w:color w:val="000000"/>
          <w:sz w:val="28"/>
        </w:rPr>
        <w:t xml:space="preserve"> себя и других:</w:t>
      </w:r>
    </w:p>
    <w:p w:rsidR="00E61479" w:rsidRPr="0056195E" w:rsidRDefault="00335EB5">
      <w:pPr>
        <w:numPr>
          <w:ilvl w:val="0"/>
          <w:numId w:val="18"/>
        </w:numPr>
        <w:spacing w:after="0" w:line="264" w:lineRule="auto"/>
        <w:jc w:val="both"/>
        <w:rPr>
          <w:lang w:val="ru-RU"/>
        </w:rPr>
      </w:pPr>
      <w:r w:rsidRPr="0056195E">
        <w:rPr>
          <w:rFonts w:ascii="Times New Roman" w:hAnsi="Times New Roman"/>
          <w:color w:val="000000"/>
          <w:sz w:val="28"/>
          <w:lang w:val="ru-RU"/>
        </w:rPr>
        <w:t>принимать себя, понимая свои недостатки и достоинства;</w:t>
      </w:r>
    </w:p>
    <w:p w:rsidR="00E61479" w:rsidRPr="0056195E" w:rsidRDefault="00335EB5">
      <w:pPr>
        <w:numPr>
          <w:ilvl w:val="0"/>
          <w:numId w:val="18"/>
        </w:numPr>
        <w:spacing w:after="0" w:line="264" w:lineRule="auto"/>
        <w:jc w:val="both"/>
        <w:rPr>
          <w:lang w:val="ru-RU"/>
        </w:rPr>
      </w:pPr>
      <w:r w:rsidRPr="0056195E">
        <w:rPr>
          <w:rFonts w:ascii="Times New Roman" w:hAnsi="Times New Roman"/>
          <w:color w:val="000000"/>
          <w:sz w:val="28"/>
          <w:lang w:val="ru-RU"/>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E61479" w:rsidRPr="0056195E" w:rsidRDefault="00335EB5">
      <w:pPr>
        <w:numPr>
          <w:ilvl w:val="0"/>
          <w:numId w:val="18"/>
        </w:numPr>
        <w:spacing w:after="0" w:line="264" w:lineRule="auto"/>
        <w:jc w:val="both"/>
        <w:rPr>
          <w:lang w:val="ru-RU"/>
        </w:rPr>
      </w:pPr>
      <w:r w:rsidRPr="0056195E">
        <w:rPr>
          <w:rFonts w:ascii="Times New Roman" w:hAnsi="Times New Roman"/>
          <w:color w:val="000000"/>
          <w:sz w:val="28"/>
          <w:lang w:val="ru-RU"/>
        </w:rPr>
        <w:t>признавать своё право и право других на ошибки в дискуссиях на литературные темы;</w:t>
      </w:r>
    </w:p>
    <w:p w:rsidR="00E61479" w:rsidRPr="0056195E" w:rsidRDefault="00335EB5">
      <w:pPr>
        <w:numPr>
          <w:ilvl w:val="0"/>
          <w:numId w:val="18"/>
        </w:numPr>
        <w:spacing w:after="0" w:line="264" w:lineRule="auto"/>
        <w:jc w:val="both"/>
        <w:rPr>
          <w:lang w:val="ru-RU"/>
        </w:rPr>
      </w:pPr>
      <w:r w:rsidRPr="0056195E">
        <w:rPr>
          <w:rFonts w:ascii="Times New Roman" w:hAnsi="Times New Roman"/>
          <w:color w:val="000000"/>
          <w:sz w:val="28"/>
          <w:lang w:val="ru-RU"/>
        </w:rPr>
        <w:t>развивать способность понимать мир с позиции другого человека, используя знания по литературе.</w:t>
      </w:r>
    </w:p>
    <w:p w:rsidR="00E61479" w:rsidRPr="0056195E" w:rsidRDefault="00E61479">
      <w:pPr>
        <w:spacing w:after="0" w:line="264" w:lineRule="auto"/>
        <w:ind w:left="120"/>
        <w:jc w:val="both"/>
        <w:rPr>
          <w:lang w:val="ru-RU"/>
        </w:rPr>
      </w:pPr>
    </w:p>
    <w:p w:rsidR="00E61479" w:rsidRPr="0056195E" w:rsidRDefault="00335EB5">
      <w:pPr>
        <w:spacing w:after="0" w:line="264" w:lineRule="auto"/>
        <w:ind w:left="120"/>
        <w:jc w:val="both"/>
        <w:rPr>
          <w:lang w:val="ru-RU"/>
        </w:rPr>
      </w:pPr>
      <w:r w:rsidRPr="0056195E">
        <w:rPr>
          <w:rFonts w:ascii="Times New Roman" w:hAnsi="Times New Roman"/>
          <w:b/>
          <w:color w:val="000000"/>
          <w:sz w:val="28"/>
          <w:lang w:val="ru-RU"/>
        </w:rPr>
        <w:t>Предметные результаты (10–11 классы)</w:t>
      </w:r>
    </w:p>
    <w:p w:rsidR="00E61479" w:rsidRPr="0056195E" w:rsidRDefault="00E61479">
      <w:pPr>
        <w:spacing w:after="0" w:line="264" w:lineRule="auto"/>
        <w:ind w:left="120"/>
        <w:jc w:val="both"/>
        <w:rPr>
          <w:lang w:val="ru-RU"/>
        </w:rPr>
      </w:pPr>
    </w:p>
    <w:p w:rsidR="00E61479" w:rsidRPr="0056195E" w:rsidRDefault="00335EB5">
      <w:pPr>
        <w:spacing w:after="0" w:line="264" w:lineRule="auto"/>
        <w:ind w:firstLine="600"/>
        <w:jc w:val="both"/>
        <w:rPr>
          <w:lang w:val="ru-RU"/>
        </w:rPr>
      </w:pPr>
      <w:r w:rsidRPr="0056195E">
        <w:rPr>
          <w:rFonts w:ascii="Times New Roman" w:hAnsi="Times New Roman"/>
          <w:color w:val="000000"/>
          <w:sz w:val="28"/>
          <w:lang w:val="ru-RU"/>
        </w:rPr>
        <w:lastRenderedPageBreak/>
        <w:t>Предметные результаты по литературе в средней школе должны обеспечивать:</w:t>
      </w:r>
    </w:p>
    <w:p w:rsidR="00E61479" w:rsidRPr="0056195E" w:rsidRDefault="00335EB5">
      <w:pPr>
        <w:spacing w:after="0" w:line="264" w:lineRule="auto"/>
        <w:ind w:firstLine="600"/>
        <w:jc w:val="both"/>
        <w:rPr>
          <w:lang w:val="ru-RU"/>
        </w:rPr>
      </w:pPr>
      <w:r w:rsidRPr="0056195E">
        <w:rPr>
          <w:rFonts w:ascii="Times New Roman" w:hAnsi="Times New Roman"/>
          <w:color w:val="000000"/>
          <w:sz w:val="28"/>
          <w:lang w:val="ru-RU"/>
        </w:rPr>
        <w:t>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w:t>
      </w:r>
    </w:p>
    <w:p w:rsidR="00E61479" w:rsidRPr="0056195E" w:rsidRDefault="00335EB5">
      <w:pPr>
        <w:spacing w:after="0" w:line="264" w:lineRule="auto"/>
        <w:ind w:firstLine="600"/>
        <w:jc w:val="both"/>
        <w:rPr>
          <w:lang w:val="ru-RU"/>
        </w:rPr>
      </w:pPr>
      <w:r w:rsidRPr="0056195E">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w:t>
      </w:r>
    </w:p>
    <w:p w:rsidR="00E61479" w:rsidRPr="0056195E" w:rsidRDefault="00335EB5">
      <w:pPr>
        <w:spacing w:after="0" w:line="264" w:lineRule="auto"/>
        <w:ind w:firstLine="600"/>
        <w:jc w:val="both"/>
        <w:rPr>
          <w:lang w:val="ru-RU"/>
        </w:rPr>
      </w:pPr>
      <w:r w:rsidRPr="0056195E">
        <w:rPr>
          <w:rFonts w:ascii="Times New Roman" w:hAnsi="Times New Roman"/>
          <w:color w:val="000000"/>
          <w:sz w:val="28"/>
          <w:lang w:val="ru-RU"/>
        </w:rPr>
        <w:t>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rsidR="00E61479" w:rsidRPr="0056195E" w:rsidRDefault="00335EB5">
      <w:pPr>
        <w:spacing w:after="0" w:line="264" w:lineRule="auto"/>
        <w:ind w:firstLine="600"/>
        <w:jc w:val="both"/>
        <w:rPr>
          <w:lang w:val="ru-RU"/>
        </w:rPr>
      </w:pPr>
      <w:r w:rsidRPr="0056195E">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литератур народов России, литературной критики, в том числе:</w:t>
      </w:r>
    </w:p>
    <w:p w:rsidR="00E61479" w:rsidRPr="0056195E" w:rsidRDefault="00335EB5">
      <w:pPr>
        <w:spacing w:after="0" w:line="264" w:lineRule="auto"/>
        <w:ind w:firstLine="600"/>
        <w:jc w:val="both"/>
        <w:rPr>
          <w:lang w:val="ru-RU"/>
        </w:rPr>
      </w:pPr>
      <w:proofErr w:type="gramStart"/>
      <w:r w:rsidRPr="0056195E">
        <w:rPr>
          <w:rFonts w:ascii="Times New Roman" w:hAnsi="Times New Roman"/>
          <w:color w:val="000000"/>
          <w:sz w:val="28"/>
          <w:lang w:val="ru-RU"/>
        </w:rPr>
        <w:t>пьеса А. Н. Островского «Гроза»; роман И. А. Гончарова «Обломов»; роман И. С. Тургенева «Отцы и дети»; стихотворения Ф. И. Тютчева, А. А. Фета, А. К. Толстого, стихотворения и поэма «Кому на Руси жить хорошо» Н. А. Некрасова; роман М. Е. Салтыкова-Щедрина «История одного города» (избранные главы); роман Н. Г. Чернышевского «Что делать?» (фрагменты);</w:t>
      </w:r>
      <w:proofErr w:type="gramEnd"/>
      <w:r w:rsidRPr="0056195E">
        <w:rPr>
          <w:rFonts w:ascii="Times New Roman" w:hAnsi="Times New Roman"/>
          <w:color w:val="000000"/>
          <w:sz w:val="28"/>
          <w:lang w:val="ru-RU"/>
        </w:rPr>
        <w:t xml:space="preserve"> </w:t>
      </w:r>
      <w:proofErr w:type="gramStart"/>
      <w:r w:rsidRPr="0056195E">
        <w:rPr>
          <w:rFonts w:ascii="Times New Roman" w:hAnsi="Times New Roman"/>
          <w:color w:val="000000"/>
          <w:sz w:val="28"/>
          <w:lang w:val="ru-RU"/>
        </w:rPr>
        <w:t>роман Ф.М. Достоевского «Преступление и наказание»; роман-эпопея Л. Н. Толстого «Война и мир»; одно произведение Н. С. Лескова; рассказы и пьеса «Вишнёвый сад» А. П. Чехова; произведения А.Н. Островского, И. А. Гончарова, И. С. Тургенева, Ф. М. Достоевского, Л. Н. Толстого, А.П. Чехова (дополнительно по одному произведению каждого писателя по выбору);</w:t>
      </w:r>
      <w:proofErr w:type="gramEnd"/>
      <w:r w:rsidRPr="0056195E">
        <w:rPr>
          <w:rFonts w:ascii="Times New Roman" w:hAnsi="Times New Roman"/>
          <w:color w:val="000000"/>
          <w:sz w:val="28"/>
          <w:lang w:val="ru-RU"/>
        </w:rPr>
        <w:t xml:space="preserve"> статьи литературных критиков </w:t>
      </w:r>
      <w:r>
        <w:rPr>
          <w:rFonts w:ascii="Times New Roman" w:hAnsi="Times New Roman"/>
          <w:color w:val="000000"/>
          <w:sz w:val="28"/>
        </w:rPr>
        <w:t>H</w:t>
      </w:r>
      <w:r w:rsidRPr="0056195E">
        <w:rPr>
          <w:rFonts w:ascii="Times New Roman" w:hAnsi="Times New Roman"/>
          <w:color w:val="000000"/>
          <w:sz w:val="28"/>
          <w:lang w:val="ru-RU"/>
        </w:rPr>
        <w:t>. </w:t>
      </w:r>
      <w:proofErr w:type="gramStart"/>
      <w:r w:rsidRPr="0056195E">
        <w:rPr>
          <w:rFonts w:ascii="Times New Roman" w:hAnsi="Times New Roman"/>
          <w:color w:val="000000"/>
          <w:sz w:val="28"/>
          <w:lang w:val="ru-RU"/>
        </w:rPr>
        <w:t>А. Добролюбова, Д. И. Писарева, А. В. Дружинина, А. А. Григорьева и др. (не менее трёх статей по выбору); рассказы и пьеса «На дне» М. Горького; стихотворения и рассказы И.А. Бунина; произведения А. И. Куприна; стихотворения и поэма «Двенадцать» А. А. Блока; стихотворения К. Д. Бальмонта, А. Белого, Н. С. Гумилева;</w:t>
      </w:r>
      <w:proofErr w:type="gramEnd"/>
      <w:r w:rsidRPr="0056195E">
        <w:rPr>
          <w:rFonts w:ascii="Times New Roman" w:hAnsi="Times New Roman"/>
          <w:color w:val="000000"/>
          <w:sz w:val="28"/>
          <w:lang w:val="ru-RU"/>
        </w:rPr>
        <w:t xml:space="preserve"> </w:t>
      </w:r>
      <w:proofErr w:type="gramStart"/>
      <w:r w:rsidRPr="0056195E">
        <w:rPr>
          <w:rFonts w:ascii="Times New Roman" w:hAnsi="Times New Roman"/>
          <w:color w:val="000000"/>
          <w:sz w:val="28"/>
          <w:lang w:val="ru-RU"/>
        </w:rPr>
        <w:t>стихотворения и поэма «Облако в штанах» В. В. Маяковского; стихотворения С. А. Есенина, О. Э. Мандельштама, М. И. Цветаевой; стихотворения и поэма «Реквием» А.А. Ахматовой; роман Е. И. Замятина «Мы»; роман Н.А. Островского «Как закалялась сталь» (избранные главы); роман М. А. Шолохова «Тихий Дон»; роман М.А. Булгакова «Мастер и Маргарита» (или «Белая гвардия»);</w:t>
      </w:r>
      <w:proofErr w:type="gramEnd"/>
      <w:r w:rsidRPr="0056195E">
        <w:rPr>
          <w:rFonts w:ascii="Times New Roman" w:hAnsi="Times New Roman"/>
          <w:color w:val="000000"/>
          <w:sz w:val="28"/>
          <w:lang w:val="ru-RU"/>
        </w:rPr>
        <w:t xml:space="preserve"> произведения А. П. Платонова, В. В. Набокова (по одному произведению каждого писателя по выбору); стихотворения и поэма «По праву памяти» А.Т. Твардовского; роман А.А. Фадеева «Молодая гвардия»; </w:t>
      </w:r>
      <w:r w:rsidRPr="0056195E">
        <w:rPr>
          <w:rFonts w:ascii="Times New Roman" w:hAnsi="Times New Roman"/>
          <w:color w:val="000000"/>
          <w:sz w:val="28"/>
          <w:lang w:val="ru-RU"/>
        </w:rPr>
        <w:lastRenderedPageBreak/>
        <w:t xml:space="preserve">роман В.О. Богомолова "В августе сорок четвертого", стихотворения и роман Б.Л. Пастернака «Доктор Живаго» (избранные главы); повесть «Один день Ивана Денисовича» и произведение «Архипелаг ГУЛАГ» (фрагменты) А. И. Солженицына; </w:t>
      </w:r>
      <w:proofErr w:type="gramStart"/>
      <w:r w:rsidRPr="0056195E">
        <w:rPr>
          <w:rFonts w:ascii="Times New Roman" w:hAnsi="Times New Roman"/>
          <w:color w:val="000000"/>
          <w:sz w:val="28"/>
          <w:lang w:val="ru-RU"/>
        </w:rPr>
        <w:t xml:space="preserve">произведения литературы второй половины </w:t>
      </w:r>
      <w:r>
        <w:rPr>
          <w:rFonts w:ascii="Times New Roman" w:hAnsi="Times New Roman"/>
          <w:color w:val="000000"/>
          <w:sz w:val="28"/>
        </w:rPr>
        <w:t>XX</w:t>
      </w:r>
      <w:r w:rsidRPr="0056195E">
        <w:rPr>
          <w:rFonts w:ascii="Times New Roman" w:hAnsi="Times New Roman"/>
          <w:color w:val="000000"/>
          <w:sz w:val="28"/>
          <w:lang w:val="ru-RU"/>
        </w:rPr>
        <w:t xml:space="preserve">– </w:t>
      </w:r>
      <w:r>
        <w:rPr>
          <w:rFonts w:ascii="Times New Roman" w:hAnsi="Times New Roman"/>
          <w:color w:val="000000"/>
          <w:sz w:val="28"/>
        </w:rPr>
        <w:t>XXI</w:t>
      </w:r>
      <w:r w:rsidRPr="0056195E">
        <w:rPr>
          <w:rFonts w:ascii="Times New Roman" w:hAnsi="Times New Roman"/>
          <w:color w:val="000000"/>
          <w:sz w:val="28"/>
          <w:lang w:val="ru-RU"/>
        </w:rPr>
        <w:t xml:space="preserve"> века: не менее трёх прозаиков по выбору (в том числе Ф. А. Абрамова, Ч.Т. Айтматова, В. П. Аксенова, В. П. Астафьева, В. И. Белова, А. Г. Битова, Ю. В. Бондарева, Б.Л. Васильева, К. Д. Воробьева, В. С. Гроссмана, С. Д. Довлатова, Ф. А. Искандера, В.Л. Кондратьева, В. П. Некрасова, В. О.</w:t>
      </w:r>
      <w:proofErr w:type="gramEnd"/>
      <w:r w:rsidRPr="0056195E">
        <w:rPr>
          <w:rFonts w:ascii="Times New Roman" w:hAnsi="Times New Roman"/>
          <w:color w:val="000000"/>
          <w:sz w:val="28"/>
          <w:lang w:val="ru-RU"/>
        </w:rPr>
        <w:t xml:space="preserve"> </w:t>
      </w:r>
      <w:proofErr w:type="gramStart"/>
      <w:r w:rsidRPr="0056195E">
        <w:rPr>
          <w:rFonts w:ascii="Times New Roman" w:hAnsi="Times New Roman"/>
          <w:color w:val="000000"/>
          <w:sz w:val="28"/>
          <w:lang w:val="ru-RU"/>
        </w:rPr>
        <w:t>Пелевина, В. Г. Распутина, А.Н. и Б. Н. Стругацких, В.Ф. Тендрякова, Ю. В. Трифонова, В. Т. Шаламова, В. М. Шукшина и др.);</w:t>
      </w:r>
      <w:proofErr w:type="gramEnd"/>
      <w:r w:rsidRPr="0056195E">
        <w:rPr>
          <w:rFonts w:ascii="Times New Roman" w:hAnsi="Times New Roman"/>
          <w:color w:val="000000"/>
          <w:sz w:val="28"/>
          <w:lang w:val="ru-RU"/>
        </w:rPr>
        <w:t xml:space="preserve"> </w:t>
      </w:r>
      <w:proofErr w:type="gramStart"/>
      <w:r w:rsidRPr="0056195E">
        <w:rPr>
          <w:rFonts w:ascii="Times New Roman" w:hAnsi="Times New Roman"/>
          <w:color w:val="000000"/>
          <w:sz w:val="28"/>
          <w:lang w:val="ru-RU"/>
        </w:rPr>
        <w:t>не менее трёх поэтов по выбору (в том числе Б. А. Ахмадулиной, О. Ф. Берггольц, И. А. Бродского, Ю.И. Визбора, А. А. Вознесенского, В. С. Высоцкого, Ю. В. Друниной, Е. А. Евтушенко, Н.А. Заболоцкого, А. С. Кушнера, Л. Н. Мартынова, Б. Ш. Окуджавы, Р. И. Рождественского, Н.М. Рубцова, Д. С. Самойлова, А. А. Тарковского и др.);</w:t>
      </w:r>
      <w:proofErr w:type="gramEnd"/>
      <w:r w:rsidRPr="0056195E">
        <w:rPr>
          <w:rFonts w:ascii="Times New Roman" w:hAnsi="Times New Roman"/>
          <w:color w:val="000000"/>
          <w:sz w:val="28"/>
          <w:lang w:val="ru-RU"/>
        </w:rPr>
        <w:t xml:space="preserve"> пьеса одного из драматургов по выбору (в том числе А. Н. Арбузова, А. В. Вампилова, А. М. Володина, В. С. Розова, М. М. Рощина, К.М. Симонова и др.); </w:t>
      </w:r>
      <w:proofErr w:type="gramStart"/>
      <w:r w:rsidRPr="0056195E">
        <w:rPr>
          <w:rFonts w:ascii="Times New Roman" w:hAnsi="Times New Roman"/>
          <w:color w:val="000000"/>
          <w:sz w:val="28"/>
          <w:lang w:val="ru-RU"/>
        </w:rPr>
        <w:t>не менее трёх произведений зарубежной литературы (в том числе романы и повести Г. Белля, Р. Брэдбери, У. Голдинга, Ч. Диккенса, А. Камю, Ф. Кафки, Х. Ли, Г. Г. Маркеса, У. С. Моэма, Э. М. Ремарка, У. Старка, Дж. Сэлинджера, Г. Флобера, О. Хаксли, Э. Хемингуэя, У. Эко;</w:t>
      </w:r>
      <w:proofErr w:type="gramEnd"/>
      <w:r w:rsidRPr="0056195E">
        <w:rPr>
          <w:rFonts w:ascii="Times New Roman" w:hAnsi="Times New Roman"/>
          <w:color w:val="000000"/>
          <w:sz w:val="28"/>
          <w:lang w:val="ru-RU"/>
        </w:rPr>
        <w:t xml:space="preserve"> </w:t>
      </w:r>
      <w:proofErr w:type="gramStart"/>
      <w:r w:rsidRPr="0056195E">
        <w:rPr>
          <w:rFonts w:ascii="Times New Roman" w:hAnsi="Times New Roman"/>
          <w:color w:val="000000"/>
          <w:sz w:val="28"/>
          <w:lang w:val="ru-RU"/>
        </w:rPr>
        <w:t>стихотворения Г. Аполлинера, Ш. Бодлера, П. Верлена, Э. Верхарна, А. Рембо, Т. С. Элиота; пьесы Г. Ибсена, М. Метерлинка,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roofErr w:type="gramEnd"/>
    </w:p>
    <w:p w:rsidR="00E61479" w:rsidRPr="0056195E" w:rsidRDefault="00335EB5">
      <w:pPr>
        <w:spacing w:after="0" w:line="264" w:lineRule="auto"/>
        <w:ind w:firstLine="600"/>
        <w:jc w:val="both"/>
        <w:rPr>
          <w:lang w:val="ru-RU"/>
        </w:rPr>
      </w:pPr>
      <w:r w:rsidRPr="0056195E">
        <w:rPr>
          <w:rFonts w:ascii="Times New Roman" w:hAnsi="Times New Roman"/>
          <w:color w:val="000000"/>
          <w:sz w:val="28"/>
          <w:lang w:val="ru-RU"/>
        </w:rPr>
        <w:t>5) сформированность умений определять и учитывать историко-культурный контекст и конте</w:t>
      </w:r>
      <w:proofErr w:type="gramStart"/>
      <w:r w:rsidRPr="0056195E">
        <w:rPr>
          <w:rFonts w:ascii="Times New Roman" w:hAnsi="Times New Roman"/>
          <w:color w:val="000000"/>
          <w:sz w:val="28"/>
          <w:lang w:val="ru-RU"/>
        </w:rPr>
        <w:t>кст тв</w:t>
      </w:r>
      <w:proofErr w:type="gramEnd"/>
      <w:r w:rsidRPr="0056195E">
        <w:rPr>
          <w:rFonts w:ascii="Times New Roman" w:hAnsi="Times New Roman"/>
          <w:color w:val="000000"/>
          <w:sz w:val="28"/>
          <w:lang w:val="ru-RU"/>
        </w:rPr>
        <w:t>орчества писателя в процессе анализа художественных текстов, выявлять связь литературных произведений с современностью;</w:t>
      </w:r>
    </w:p>
    <w:p w:rsidR="00E61479" w:rsidRPr="0056195E" w:rsidRDefault="00335EB5">
      <w:pPr>
        <w:spacing w:after="0" w:line="264" w:lineRule="auto"/>
        <w:ind w:firstLine="600"/>
        <w:jc w:val="both"/>
        <w:rPr>
          <w:lang w:val="ru-RU"/>
        </w:rPr>
      </w:pPr>
      <w:r w:rsidRPr="0056195E">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E61479" w:rsidRPr="0056195E" w:rsidRDefault="00335EB5">
      <w:pPr>
        <w:spacing w:after="0" w:line="264" w:lineRule="auto"/>
        <w:ind w:firstLine="600"/>
        <w:jc w:val="both"/>
        <w:rPr>
          <w:lang w:val="ru-RU"/>
        </w:rPr>
      </w:pPr>
      <w:r w:rsidRPr="0056195E">
        <w:rPr>
          <w:rFonts w:ascii="Times New Roman" w:hAnsi="Times New Roman"/>
          <w:color w:val="000000"/>
          <w:sz w:val="28"/>
          <w:lang w:val="ru-RU"/>
        </w:rPr>
        <w:t>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p w:rsidR="00E61479" w:rsidRPr="0056195E" w:rsidRDefault="00335EB5">
      <w:pPr>
        <w:spacing w:after="0" w:line="264" w:lineRule="auto"/>
        <w:ind w:firstLine="600"/>
        <w:jc w:val="both"/>
        <w:rPr>
          <w:lang w:val="ru-RU"/>
        </w:rPr>
      </w:pPr>
      <w:r w:rsidRPr="0056195E">
        <w:rPr>
          <w:rFonts w:ascii="Times New Roman" w:hAnsi="Times New Roman"/>
          <w:color w:val="000000"/>
          <w:sz w:val="28"/>
          <w:lang w:val="ru-RU"/>
        </w:rPr>
        <w:lastRenderedPageBreak/>
        <w:t xml:space="preserve">8) сформированность </w:t>
      </w:r>
      <w:proofErr w:type="gramStart"/>
      <w:r w:rsidRPr="0056195E">
        <w:rPr>
          <w:rFonts w:ascii="Times New Roman" w:hAnsi="Times New Roman"/>
          <w:color w:val="000000"/>
          <w:sz w:val="28"/>
          <w:lang w:val="ru-RU"/>
        </w:rPr>
        <w:t>умений</w:t>
      </w:r>
      <w:proofErr w:type="gramEnd"/>
      <w:r w:rsidRPr="0056195E">
        <w:rPr>
          <w:rFonts w:ascii="Times New Roman" w:hAnsi="Times New Roman"/>
          <w:color w:val="000000"/>
          <w:sz w:val="28"/>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E61479" w:rsidRPr="0056195E" w:rsidRDefault="00335EB5">
      <w:pPr>
        <w:spacing w:after="0" w:line="264" w:lineRule="auto"/>
        <w:ind w:firstLine="600"/>
        <w:jc w:val="both"/>
        <w:rPr>
          <w:lang w:val="ru-RU"/>
        </w:rPr>
      </w:pPr>
      <w:r w:rsidRPr="0056195E">
        <w:rPr>
          <w:rFonts w:ascii="Times New Roman" w:hAnsi="Times New Roman"/>
          <w:color w:val="000000"/>
          <w:sz w:val="28"/>
          <w:lang w:val="ru-RU"/>
        </w:rPr>
        <w:t xml:space="preserve">9) владение умениями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56195E">
        <w:rPr>
          <w:rFonts w:ascii="Times New Roman" w:hAnsi="Times New Roman"/>
          <w:color w:val="000000"/>
          <w:sz w:val="28"/>
          <w:lang w:val="ru-RU"/>
        </w:rPr>
        <w:t>к</w:t>
      </w:r>
      <w:proofErr w:type="gramEnd"/>
      <w:r w:rsidRPr="0056195E">
        <w:rPr>
          <w:rFonts w:ascii="Times New Roman" w:hAnsi="Times New Roman"/>
          <w:color w:val="000000"/>
          <w:sz w:val="28"/>
          <w:lang w:val="ru-RU"/>
        </w:rPr>
        <w:t xml:space="preserve"> изученным в основной школе);</w:t>
      </w:r>
    </w:p>
    <w:p w:rsidR="00E61479" w:rsidRPr="0056195E" w:rsidRDefault="00335EB5">
      <w:pPr>
        <w:spacing w:after="0" w:line="264" w:lineRule="auto"/>
        <w:ind w:firstLine="600"/>
        <w:jc w:val="both"/>
        <w:rPr>
          <w:lang w:val="ru-RU"/>
        </w:rPr>
      </w:pPr>
      <w:r w:rsidRPr="0056195E">
        <w:rPr>
          <w:rFonts w:ascii="Times New Roman" w:hAnsi="Times New Roman"/>
          <w:color w:val="000000"/>
          <w:sz w:val="28"/>
          <w:lang w:val="ru-RU"/>
        </w:rPr>
        <w:t>10) 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rsidR="00E61479" w:rsidRPr="0056195E" w:rsidRDefault="00335EB5">
      <w:pPr>
        <w:spacing w:after="0" w:line="264" w:lineRule="auto"/>
        <w:ind w:firstLine="600"/>
        <w:jc w:val="both"/>
        <w:rPr>
          <w:lang w:val="ru-RU"/>
        </w:rPr>
      </w:pPr>
      <w:proofErr w:type="gramStart"/>
      <w:r w:rsidRPr="0056195E">
        <w:rPr>
          <w:rFonts w:ascii="Times New Roman" w:hAnsi="Times New Roman"/>
          <w:color w:val="000000"/>
          <w:spacing w:val="-2"/>
          <w:sz w:val="28"/>
          <w:lang w:val="ru-RU"/>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поэтика; историко-литературный процесс; литературные направления и течения: романтизм, реализм, модернизм (символизм, акмеизм, футуризм), постмодернизм; авангард; литературный манифест; литературные жанры; трагическое и комическое; психологизм; тематика и проблематика;</w:t>
      </w:r>
      <w:proofErr w:type="gramEnd"/>
      <w:r w:rsidRPr="0056195E">
        <w:rPr>
          <w:rFonts w:ascii="Times New Roman" w:hAnsi="Times New Roman"/>
          <w:color w:val="000000"/>
          <w:spacing w:val="-2"/>
          <w:sz w:val="28"/>
          <w:lang w:val="ru-RU"/>
        </w:rPr>
        <w:t xml:space="preserve"> </w:t>
      </w:r>
      <w:proofErr w:type="gramStart"/>
      <w:r w:rsidRPr="0056195E">
        <w:rPr>
          <w:rFonts w:ascii="Times New Roman" w:hAnsi="Times New Roman"/>
          <w:color w:val="000000"/>
          <w:spacing w:val="-2"/>
          <w:sz w:val="28"/>
          <w:lang w:val="ru-RU"/>
        </w:rPr>
        <w:t>авторская позиция; фабула; виды тропов и фигуры речи; внутренняя речь; стиль, стилизация; аллюзия, подтекст; символ; интертекст, гипертекст; системы стихосложения (тоническая, силлабическая, силлабо-тоническая), дольник, верлибр; «вечные темы» и «вечные образы» в литературе; беллетристика, массовая литература, сетевая литература; взаимосвязь и взаимовлияние национальных литератур; художественный перевод; литературная критика;</w:t>
      </w:r>
      <w:proofErr w:type="gramEnd"/>
    </w:p>
    <w:p w:rsidR="00E61479" w:rsidRPr="0056195E" w:rsidRDefault="00335EB5">
      <w:pPr>
        <w:spacing w:after="0" w:line="264" w:lineRule="auto"/>
        <w:ind w:firstLine="600"/>
        <w:jc w:val="both"/>
        <w:rPr>
          <w:lang w:val="ru-RU"/>
        </w:rPr>
      </w:pPr>
      <w:r w:rsidRPr="0056195E">
        <w:rPr>
          <w:rFonts w:ascii="Times New Roman" w:hAnsi="Times New Roman"/>
          <w:color w:val="000000"/>
          <w:sz w:val="28"/>
          <w:lang w:val="ru-RU"/>
        </w:rPr>
        <w:t>11)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литературной критики;</w:t>
      </w:r>
    </w:p>
    <w:p w:rsidR="00E61479" w:rsidRPr="0056195E" w:rsidRDefault="00335EB5">
      <w:pPr>
        <w:spacing w:after="0" w:line="264" w:lineRule="auto"/>
        <w:ind w:firstLine="600"/>
        <w:jc w:val="both"/>
        <w:rPr>
          <w:lang w:val="ru-RU"/>
        </w:rPr>
      </w:pPr>
      <w:r w:rsidRPr="0056195E">
        <w:rPr>
          <w:rFonts w:ascii="Times New Roman" w:hAnsi="Times New Roman"/>
          <w:color w:val="000000"/>
          <w:sz w:val="28"/>
          <w:lang w:val="ru-RU"/>
        </w:rPr>
        <w:t>12)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E61479" w:rsidRPr="0056195E" w:rsidRDefault="00335EB5">
      <w:pPr>
        <w:spacing w:after="0" w:line="264" w:lineRule="auto"/>
        <w:ind w:firstLine="600"/>
        <w:jc w:val="both"/>
        <w:rPr>
          <w:lang w:val="ru-RU"/>
        </w:rPr>
      </w:pPr>
      <w:r w:rsidRPr="0056195E">
        <w:rPr>
          <w:rFonts w:ascii="Times New Roman" w:hAnsi="Times New Roman"/>
          <w:color w:val="000000"/>
          <w:sz w:val="28"/>
          <w:lang w:val="ru-RU"/>
        </w:rPr>
        <w:t>13)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E61479" w:rsidRPr="0056195E" w:rsidRDefault="00335EB5">
      <w:pPr>
        <w:spacing w:after="0" w:line="264" w:lineRule="auto"/>
        <w:ind w:firstLine="600"/>
        <w:jc w:val="both"/>
        <w:rPr>
          <w:lang w:val="ru-RU"/>
        </w:rPr>
      </w:pPr>
      <w:r w:rsidRPr="0056195E">
        <w:rPr>
          <w:rFonts w:ascii="Times New Roman" w:hAnsi="Times New Roman"/>
          <w:color w:val="000000"/>
          <w:sz w:val="28"/>
          <w:lang w:val="ru-RU"/>
        </w:rPr>
        <w:lastRenderedPageBreak/>
        <w:t>14) сформированность представлений о стилях художественной литературы разных эпох, литературных направлениях, течениях, школах, об индивидуальном авторском стиле;</w:t>
      </w:r>
    </w:p>
    <w:p w:rsidR="00E61479" w:rsidRPr="0056195E" w:rsidRDefault="00335EB5">
      <w:pPr>
        <w:spacing w:after="0" w:line="264" w:lineRule="auto"/>
        <w:ind w:firstLine="600"/>
        <w:jc w:val="both"/>
        <w:rPr>
          <w:lang w:val="ru-RU"/>
        </w:rPr>
      </w:pPr>
      <w:proofErr w:type="gramStart"/>
      <w:r w:rsidRPr="0056195E">
        <w:rPr>
          <w:rFonts w:ascii="Times New Roman" w:hAnsi="Times New Roman"/>
          <w:color w:val="000000"/>
          <w:sz w:val="28"/>
          <w:lang w:val="ru-RU"/>
        </w:rPr>
        <w:t>15)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отзывов, докладов, тезисов, конспектов, рефератов,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E61479" w:rsidRPr="0056195E" w:rsidRDefault="00335EB5">
      <w:pPr>
        <w:spacing w:after="0" w:line="264" w:lineRule="auto"/>
        <w:ind w:firstLine="600"/>
        <w:jc w:val="both"/>
        <w:rPr>
          <w:lang w:val="ru-RU"/>
        </w:rPr>
      </w:pPr>
      <w:r w:rsidRPr="0056195E">
        <w:rPr>
          <w:rFonts w:ascii="Times New Roman" w:hAnsi="Times New Roman"/>
          <w:color w:val="000000"/>
          <w:sz w:val="28"/>
          <w:lang w:val="ru-RU"/>
        </w:rPr>
        <w:t>16) владение умениями учебно-исследовательской и проектной деятельности историк</w:t>
      </w:r>
      <w:proofErr w:type="gramStart"/>
      <w:r w:rsidRPr="0056195E">
        <w:rPr>
          <w:rFonts w:ascii="Times New Roman" w:hAnsi="Times New Roman"/>
          <w:color w:val="000000"/>
          <w:sz w:val="28"/>
          <w:lang w:val="ru-RU"/>
        </w:rPr>
        <w:t>о-</w:t>
      </w:r>
      <w:proofErr w:type="gramEnd"/>
      <w:r w:rsidRPr="0056195E">
        <w:rPr>
          <w:rFonts w:ascii="Times New Roman" w:hAnsi="Times New Roman"/>
          <w:color w:val="000000"/>
          <w:sz w:val="28"/>
          <w:lang w:val="ru-RU"/>
        </w:rPr>
        <w:t xml:space="preserve"> и теоретико-литературного характера, в том числе создания медиапроектов; различными приёмами цитирования и редактирования текстов;</w:t>
      </w:r>
    </w:p>
    <w:p w:rsidR="00E61479" w:rsidRPr="0056195E" w:rsidRDefault="00335EB5">
      <w:pPr>
        <w:spacing w:after="0" w:line="264" w:lineRule="auto"/>
        <w:ind w:firstLine="600"/>
        <w:jc w:val="both"/>
        <w:rPr>
          <w:lang w:val="ru-RU"/>
        </w:rPr>
      </w:pPr>
      <w:r w:rsidRPr="0056195E">
        <w:rPr>
          <w:rFonts w:ascii="Times New Roman" w:hAnsi="Times New Roman"/>
          <w:color w:val="000000"/>
          <w:sz w:val="28"/>
          <w:lang w:val="ru-RU"/>
        </w:rPr>
        <w:t>17) сформированность представлений об основных направлениях литературной критики, о современных подходах к анализу художественного текста в литературоведении; умение создавать собственные литературно-критические произведения на основе прочитанных художественных текстов;</w:t>
      </w:r>
    </w:p>
    <w:p w:rsidR="00E61479" w:rsidRPr="0056195E" w:rsidRDefault="00335EB5">
      <w:pPr>
        <w:spacing w:after="0" w:line="264" w:lineRule="auto"/>
        <w:ind w:firstLine="600"/>
        <w:jc w:val="both"/>
        <w:rPr>
          <w:lang w:val="ru-RU"/>
        </w:rPr>
      </w:pPr>
      <w:r w:rsidRPr="0056195E">
        <w:rPr>
          <w:rFonts w:ascii="Times New Roman" w:hAnsi="Times New Roman"/>
          <w:color w:val="000000"/>
          <w:spacing w:val="-3"/>
          <w:sz w:val="28"/>
          <w:lang w:val="ru-RU"/>
        </w:rPr>
        <w:t>18)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E61479" w:rsidRPr="0056195E" w:rsidRDefault="00E61479">
      <w:pPr>
        <w:spacing w:after="0" w:line="264" w:lineRule="auto"/>
        <w:ind w:left="120"/>
        <w:jc w:val="both"/>
        <w:rPr>
          <w:lang w:val="ru-RU"/>
        </w:rPr>
      </w:pPr>
    </w:p>
    <w:p w:rsidR="00E61479" w:rsidRPr="0056195E" w:rsidRDefault="00335EB5">
      <w:pPr>
        <w:spacing w:after="0" w:line="264" w:lineRule="auto"/>
        <w:ind w:left="120"/>
        <w:jc w:val="both"/>
        <w:rPr>
          <w:lang w:val="ru-RU"/>
        </w:rPr>
      </w:pPr>
      <w:r w:rsidRPr="0056195E">
        <w:rPr>
          <w:rFonts w:ascii="Times New Roman" w:hAnsi="Times New Roman"/>
          <w:b/>
          <w:color w:val="000000"/>
          <w:sz w:val="28"/>
          <w:lang w:val="ru-RU"/>
        </w:rPr>
        <w:t>Предметные результаты по классам:</w:t>
      </w:r>
    </w:p>
    <w:p w:rsidR="00E61479" w:rsidRPr="0056195E" w:rsidRDefault="00E61479">
      <w:pPr>
        <w:spacing w:after="0" w:line="264" w:lineRule="auto"/>
        <w:ind w:left="120"/>
        <w:jc w:val="both"/>
        <w:rPr>
          <w:lang w:val="ru-RU"/>
        </w:rPr>
      </w:pPr>
    </w:p>
    <w:p w:rsidR="00E61479" w:rsidRPr="0056195E" w:rsidRDefault="00335EB5">
      <w:pPr>
        <w:spacing w:after="0" w:line="264" w:lineRule="auto"/>
        <w:ind w:left="120"/>
        <w:jc w:val="both"/>
        <w:rPr>
          <w:lang w:val="ru-RU"/>
        </w:rPr>
      </w:pPr>
      <w:r w:rsidRPr="0056195E">
        <w:rPr>
          <w:rFonts w:ascii="Times New Roman" w:hAnsi="Times New Roman"/>
          <w:b/>
          <w:color w:val="000000"/>
          <w:sz w:val="28"/>
          <w:lang w:val="ru-RU"/>
        </w:rPr>
        <w:t>10 КЛАСС</w:t>
      </w:r>
    </w:p>
    <w:p w:rsidR="00E61479" w:rsidRPr="0056195E" w:rsidRDefault="00E61479">
      <w:pPr>
        <w:spacing w:after="0" w:line="264" w:lineRule="auto"/>
        <w:ind w:left="120"/>
        <w:jc w:val="both"/>
        <w:rPr>
          <w:lang w:val="ru-RU"/>
        </w:rPr>
      </w:pPr>
    </w:p>
    <w:p w:rsidR="00E61479" w:rsidRPr="0056195E" w:rsidRDefault="00335EB5">
      <w:pPr>
        <w:spacing w:after="0" w:line="264" w:lineRule="auto"/>
        <w:ind w:firstLine="600"/>
        <w:jc w:val="both"/>
        <w:rPr>
          <w:lang w:val="ru-RU"/>
        </w:rPr>
      </w:pPr>
      <w:r w:rsidRPr="0056195E">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w:t>
      </w:r>
      <w:r>
        <w:rPr>
          <w:rFonts w:ascii="Times New Roman" w:hAnsi="Times New Roman"/>
          <w:color w:val="000000"/>
          <w:sz w:val="28"/>
        </w:rPr>
        <w:t>XIX</w:t>
      </w:r>
      <w:r w:rsidRPr="0056195E">
        <w:rPr>
          <w:rFonts w:ascii="Times New Roman" w:hAnsi="Times New Roman"/>
          <w:color w:val="000000"/>
          <w:sz w:val="28"/>
          <w:lang w:val="ru-RU"/>
        </w:rPr>
        <w:t xml:space="preserve"> века);</w:t>
      </w:r>
    </w:p>
    <w:p w:rsidR="00E61479" w:rsidRPr="0056195E" w:rsidRDefault="00335EB5">
      <w:pPr>
        <w:spacing w:after="0" w:line="264" w:lineRule="auto"/>
        <w:ind w:firstLine="600"/>
        <w:jc w:val="both"/>
        <w:rPr>
          <w:lang w:val="ru-RU"/>
        </w:rPr>
      </w:pPr>
      <w:r w:rsidRPr="0056195E">
        <w:rPr>
          <w:rFonts w:ascii="Times New Roman" w:hAnsi="Times New Roman"/>
          <w:color w:val="000000"/>
          <w:sz w:val="28"/>
          <w:lang w:val="ru-RU"/>
        </w:rPr>
        <w:t>2) осознание взаимосвязей между языковым, литературным, интеллектуальным, духовно-нравственным развитием личности в контексте осмысления произведений русской и зарубежной литературной классики и собственного интеллектуально-нравственного роста;</w:t>
      </w:r>
    </w:p>
    <w:p w:rsidR="00E61479" w:rsidRPr="0056195E" w:rsidRDefault="00335EB5">
      <w:pPr>
        <w:spacing w:after="0" w:line="264" w:lineRule="auto"/>
        <w:ind w:firstLine="600"/>
        <w:jc w:val="both"/>
        <w:rPr>
          <w:lang w:val="ru-RU"/>
        </w:rPr>
      </w:pPr>
      <w:r w:rsidRPr="0056195E">
        <w:rPr>
          <w:rFonts w:ascii="Times New Roman" w:hAnsi="Times New Roman"/>
          <w:color w:val="000000"/>
          <w:spacing w:val="-2"/>
          <w:sz w:val="28"/>
          <w:lang w:val="ru-RU"/>
        </w:rPr>
        <w:t xml:space="preserve">3) сформированность устойчивого интереса к чтению как средству познания </w:t>
      </w:r>
      <w:proofErr w:type="gramStart"/>
      <w:r w:rsidRPr="0056195E">
        <w:rPr>
          <w:rFonts w:ascii="Times New Roman" w:hAnsi="Times New Roman"/>
          <w:color w:val="000000"/>
          <w:spacing w:val="-2"/>
          <w:sz w:val="28"/>
          <w:lang w:val="ru-RU"/>
        </w:rPr>
        <w:t>отечественной</w:t>
      </w:r>
      <w:proofErr w:type="gramEnd"/>
      <w:r w:rsidRPr="0056195E">
        <w:rPr>
          <w:rFonts w:ascii="Times New Roman" w:hAnsi="Times New Roman"/>
          <w:color w:val="000000"/>
          <w:spacing w:val="-2"/>
          <w:sz w:val="28"/>
          <w:lang w:val="ru-RU"/>
        </w:rPr>
        <w:t xml:space="preserve"> и других культур, уважительного отношения к ним; осознанное умение внимательно читать, понимать и самостоятельно </w:t>
      </w:r>
      <w:r w:rsidRPr="0056195E">
        <w:rPr>
          <w:rFonts w:ascii="Times New Roman" w:hAnsi="Times New Roman"/>
          <w:color w:val="000000"/>
          <w:spacing w:val="-2"/>
          <w:sz w:val="28"/>
          <w:lang w:val="ru-RU"/>
        </w:rPr>
        <w:lastRenderedPageBreak/>
        <w:t>интерпретировать художественные, публицистические и литературно-критические тексты;</w:t>
      </w:r>
    </w:p>
    <w:p w:rsidR="00E61479" w:rsidRPr="0056195E" w:rsidRDefault="00335EB5">
      <w:pPr>
        <w:spacing w:after="0" w:line="264" w:lineRule="auto"/>
        <w:ind w:firstLine="600"/>
        <w:jc w:val="both"/>
        <w:rPr>
          <w:lang w:val="ru-RU"/>
        </w:rPr>
      </w:pPr>
      <w:r w:rsidRPr="0056195E">
        <w:rPr>
          <w:rFonts w:ascii="Times New Roman" w:hAnsi="Times New Roman"/>
          <w:color w:val="000000"/>
          <w:spacing w:val="-1"/>
          <w:sz w:val="28"/>
          <w:lang w:val="ru-RU"/>
        </w:rPr>
        <w:t xml:space="preserve">4) знание содержания и понимание ключевых проблем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pacing w:val="-1"/>
          <w:sz w:val="28"/>
        </w:rPr>
        <w:t>XIX</w:t>
      </w:r>
      <w:r w:rsidRPr="0056195E">
        <w:rPr>
          <w:rFonts w:ascii="Times New Roman" w:hAnsi="Times New Roman"/>
          <w:color w:val="000000"/>
          <w:spacing w:val="-1"/>
          <w:sz w:val="28"/>
          <w:lang w:val="ru-RU"/>
        </w:rPr>
        <w:t xml:space="preserve"> века), их историко-культурного и нравственно-ценностного влияния на формирование национальной и мировой литературы;</w:t>
      </w:r>
    </w:p>
    <w:p w:rsidR="00E61479" w:rsidRPr="0056195E" w:rsidRDefault="00335EB5">
      <w:pPr>
        <w:spacing w:after="0" w:line="264" w:lineRule="auto"/>
        <w:ind w:firstLine="600"/>
        <w:jc w:val="both"/>
        <w:rPr>
          <w:lang w:val="ru-RU"/>
        </w:rPr>
      </w:pPr>
      <w:r w:rsidRPr="0056195E">
        <w:rPr>
          <w:rFonts w:ascii="Times New Roman" w:hAnsi="Times New Roman"/>
          <w:color w:val="000000"/>
          <w:sz w:val="28"/>
          <w:lang w:val="ru-RU"/>
        </w:rPr>
        <w:t>5) сформированность умений определять и учитывать историко-культурный контекст и конте</w:t>
      </w:r>
      <w:proofErr w:type="gramStart"/>
      <w:r w:rsidRPr="0056195E">
        <w:rPr>
          <w:rFonts w:ascii="Times New Roman" w:hAnsi="Times New Roman"/>
          <w:color w:val="000000"/>
          <w:sz w:val="28"/>
          <w:lang w:val="ru-RU"/>
        </w:rPr>
        <w:t>кст тв</w:t>
      </w:r>
      <w:proofErr w:type="gramEnd"/>
      <w:r w:rsidRPr="0056195E">
        <w:rPr>
          <w:rFonts w:ascii="Times New Roman" w:hAnsi="Times New Roman"/>
          <w:color w:val="000000"/>
          <w:sz w:val="28"/>
          <w:lang w:val="ru-RU"/>
        </w:rPr>
        <w:t xml:space="preserve">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56195E">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w:t>
      </w:r>
    </w:p>
    <w:p w:rsidR="00E61479" w:rsidRPr="0056195E" w:rsidRDefault="00335EB5">
      <w:pPr>
        <w:spacing w:after="0" w:line="264" w:lineRule="auto"/>
        <w:ind w:firstLine="600"/>
        <w:jc w:val="both"/>
        <w:rPr>
          <w:lang w:val="ru-RU"/>
        </w:rPr>
      </w:pPr>
      <w:r w:rsidRPr="0056195E">
        <w:rPr>
          <w:rFonts w:ascii="Times New Roman" w:hAnsi="Times New Roman"/>
          <w:color w:val="000000"/>
          <w:sz w:val="28"/>
          <w:lang w:val="ru-RU"/>
        </w:rPr>
        <w:t xml:space="preserve">6) способность выявлять в произведениях художественной литературы второй половины </w:t>
      </w:r>
      <w:r>
        <w:rPr>
          <w:rFonts w:ascii="Times New Roman" w:hAnsi="Times New Roman"/>
          <w:color w:val="000000"/>
          <w:sz w:val="28"/>
        </w:rPr>
        <w:t>XIX</w:t>
      </w:r>
      <w:r w:rsidRPr="0056195E">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устойчивые навыки устной и письменной речи в процессе чтения и </w:t>
      </w:r>
      <w:proofErr w:type="gramStart"/>
      <w:r w:rsidRPr="0056195E">
        <w:rPr>
          <w:rFonts w:ascii="Times New Roman" w:hAnsi="Times New Roman"/>
          <w:color w:val="000000"/>
          <w:sz w:val="28"/>
          <w:lang w:val="ru-RU"/>
        </w:rPr>
        <w:t>обсуждения</w:t>
      </w:r>
      <w:proofErr w:type="gramEnd"/>
      <w:r w:rsidRPr="0056195E">
        <w:rPr>
          <w:rFonts w:ascii="Times New Roman" w:hAnsi="Times New Roman"/>
          <w:color w:val="000000"/>
          <w:sz w:val="28"/>
          <w:lang w:val="ru-RU"/>
        </w:rPr>
        <w:t xml:space="preserve"> лучших образцов отечественной и зарубежной литературы;</w:t>
      </w:r>
    </w:p>
    <w:p w:rsidR="00E61479" w:rsidRPr="0056195E" w:rsidRDefault="00335EB5">
      <w:pPr>
        <w:spacing w:after="0" w:line="264" w:lineRule="auto"/>
        <w:ind w:firstLine="600"/>
        <w:jc w:val="both"/>
        <w:rPr>
          <w:lang w:val="ru-RU"/>
        </w:rPr>
      </w:pPr>
      <w:proofErr w:type="gramStart"/>
      <w:r w:rsidRPr="0056195E">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собственные читательские впечатления и аргументировать своё мнение;</w:t>
      </w:r>
      <w:proofErr w:type="gramEnd"/>
    </w:p>
    <w:p w:rsidR="00E61479" w:rsidRPr="0056195E" w:rsidRDefault="00335EB5">
      <w:pPr>
        <w:spacing w:after="0" w:line="264" w:lineRule="auto"/>
        <w:ind w:firstLine="600"/>
        <w:jc w:val="both"/>
        <w:rPr>
          <w:lang w:val="ru-RU"/>
        </w:rPr>
      </w:pPr>
      <w:r w:rsidRPr="0056195E">
        <w:rPr>
          <w:rFonts w:ascii="Times New Roman" w:hAnsi="Times New Roman"/>
          <w:color w:val="000000"/>
          <w:sz w:val="28"/>
          <w:lang w:val="ru-RU"/>
        </w:rPr>
        <w:t xml:space="preserve">8) сформированность </w:t>
      </w:r>
      <w:proofErr w:type="gramStart"/>
      <w:r w:rsidRPr="0056195E">
        <w:rPr>
          <w:rFonts w:ascii="Times New Roman" w:hAnsi="Times New Roman"/>
          <w:color w:val="000000"/>
          <w:sz w:val="28"/>
          <w:lang w:val="ru-RU"/>
        </w:rPr>
        <w:t>умений</w:t>
      </w:r>
      <w:proofErr w:type="gramEnd"/>
      <w:r w:rsidRPr="0056195E">
        <w:rPr>
          <w:rFonts w:ascii="Times New Roman" w:hAnsi="Times New Roman"/>
          <w:color w:val="000000"/>
          <w:sz w:val="28"/>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w:t>
      </w:r>
    </w:p>
    <w:p w:rsidR="00E61479" w:rsidRPr="0056195E" w:rsidRDefault="00335EB5">
      <w:pPr>
        <w:spacing w:after="0" w:line="264" w:lineRule="auto"/>
        <w:ind w:firstLine="600"/>
        <w:jc w:val="both"/>
        <w:rPr>
          <w:lang w:val="ru-RU"/>
        </w:rPr>
      </w:pPr>
      <w:r w:rsidRPr="0056195E">
        <w:rPr>
          <w:rFonts w:ascii="Times New Roman" w:hAnsi="Times New Roman"/>
          <w:color w:val="000000"/>
          <w:sz w:val="28"/>
          <w:lang w:val="ru-RU"/>
        </w:rPr>
        <w:t xml:space="preserve">9) овладение умениями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56195E">
        <w:rPr>
          <w:rFonts w:ascii="Times New Roman" w:hAnsi="Times New Roman"/>
          <w:color w:val="000000"/>
          <w:sz w:val="28"/>
          <w:lang w:val="ru-RU"/>
        </w:rPr>
        <w:t>к</w:t>
      </w:r>
      <w:proofErr w:type="gramEnd"/>
      <w:r w:rsidRPr="0056195E">
        <w:rPr>
          <w:rFonts w:ascii="Times New Roman" w:hAnsi="Times New Roman"/>
          <w:color w:val="000000"/>
          <w:sz w:val="28"/>
          <w:lang w:val="ru-RU"/>
        </w:rPr>
        <w:t xml:space="preserve"> изученным в основной школе);</w:t>
      </w:r>
    </w:p>
    <w:p w:rsidR="00E61479" w:rsidRPr="0056195E" w:rsidRDefault="00335EB5">
      <w:pPr>
        <w:spacing w:after="0" w:line="264" w:lineRule="auto"/>
        <w:ind w:firstLine="600"/>
        <w:jc w:val="both"/>
        <w:rPr>
          <w:lang w:val="ru-RU"/>
        </w:rPr>
      </w:pPr>
      <w:r w:rsidRPr="0056195E">
        <w:rPr>
          <w:rFonts w:ascii="Times New Roman" w:hAnsi="Times New Roman"/>
          <w:color w:val="000000"/>
          <w:sz w:val="28"/>
          <w:lang w:val="ru-RU"/>
        </w:rPr>
        <w:t>10) 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rsidR="00E61479" w:rsidRPr="0056195E" w:rsidRDefault="00335EB5">
      <w:pPr>
        <w:spacing w:after="0" w:line="264" w:lineRule="auto"/>
        <w:ind w:firstLine="600"/>
        <w:jc w:val="both"/>
        <w:rPr>
          <w:lang w:val="ru-RU"/>
        </w:rPr>
      </w:pPr>
      <w:proofErr w:type="gramStart"/>
      <w:r w:rsidRPr="0056195E">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миф и литература; историзм, народность; художественное время и пространство; поэтика; историко-литературный процесс; литературные направления и течения: романтизм, реализм; литературные </w:t>
      </w:r>
      <w:r w:rsidRPr="0056195E">
        <w:rPr>
          <w:rFonts w:ascii="Times New Roman" w:hAnsi="Times New Roman"/>
          <w:color w:val="000000"/>
          <w:sz w:val="28"/>
          <w:lang w:val="ru-RU"/>
        </w:rPr>
        <w:lastRenderedPageBreak/>
        <w:t>жанры; трагическое и комическое; психологизм; тематика и проблематика; авторская позиция; фабула; виды тропов и фигуры речи;</w:t>
      </w:r>
      <w:proofErr w:type="gramEnd"/>
      <w:r w:rsidRPr="0056195E">
        <w:rPr>
          <w:rFonts w:ascii="Times New Roman" w:hAnsi="Times New Roman"/>
          <w:color w:val="000000"/>
          <w:sz w:val="28"/>
          <w:lang w:val="ru-RU"/>
        </w:rPr>
        <w:t xml:space="preserve"> </w:t>
      </w:r>
      <w:proofErr w:type="gramStart"/>
      <w:r w:rsidRPr="0056195E">
        <w:rPr>
          <w:rFonts w:ascii="Times New Roman" w:hAnsi="Times New Roman"/>
          <w:color w:val="000000"/>
          <w:sz w:val="28"/>
          <w:lang w:val="ru-RU"/>
        </w:rPr>
        <w:t>внутренняя речь; стиль, стилизация; аллюзия, подтекст; символ; интертекст, гипертекст;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w:t>
      </w:r>
      <w:proofErr w:type="gramEnd"/>
    </w:p>
    <w:p w:rsidR="00E61479" w:rsidRPr="0056195E" w:rsidRDefault="00335EB5">
      <w:pPr>
        <w:spacing w:after="0" w:line="264" w:lineRule="auto"/>
        <w:ind w:firstLine="600"/>
        <w:jc w:val="both"/>
        <w:rPr>
          <w:lang w:val="ru-RU"/>
        </w:rPr>
      </w:pPr>
      <w:r w:rsidRPr="0056195E">
        <w:rPr>
          <w:rFonts w:ascii="Times New Roman" w:hAnsi="Times New Roman"/>
          <w:color w:val="000000"/>
          <w:sz w:val="28"/>
          <w:lang w:val="ru-RU"/>
        </w:rPr>
        <w:t>11)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других видов искусств;</w:t>
      </w:r>
    </w:p>
    <w:p w:rsidR="00E61479" w:rsidRPr="0056195E" w:rsidRDefault="00335EB5">
      <w:pPr>
        <w:spacing w:after="0" w:line="264" w:lineRule="auto"/>
        <w:ind w:firstLine="600"/>
        <w:jc w:val="both"/>
        <w:rPr>
          <w:lang w:val="ru-RU"/>
        </w:rPr>
      </w:pPr>
      <w:r w:rsidRPr="0056195E">
        <w:rPr>
          <w:rFonts w:ascii="Times New Roman" w:hAnsi="Times New Roman"/>
          <w:color w:val="000000"/>
          <w:sz w:val="28"/>
          <w:lang w:val="ru-RU"/>
        </w:rPr>
        <w:t>12)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E61479" w:rsidRPr="0056195E" w:rsidRDefault="00335EB5">
      <w:pPr>
        <w:spacing w:after="0" w:line="264" w:lineRule="auto"/>
        <w:ind w:firstLine="600"/>
        <w:jc w:val="both"/>
        <w:rPr>
          <w:lang w:val="ru-RU"/>
        </w:rPr>
      </w:pPr>
      <w:r w:rsidRPr="0056195E">
        <w:rPr>
          <w:rFonts w:ascii="Times New Roman" w:hAnsi="Times New Roman"/>
          <w:color w:val="000000"/>
          <w:sz w:val="28"/>
          <w:lang w:val="ru-RU"/>
        </w:rPr>
        <w:t>13)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смыслообразующую роль в произведении;</w:t>
      </w:r>
    </w:p>
    <w:p w:rsidR="00E61479" w:rsidRPr="0056195E" w:rsidRDefault="00335EB5">
      <w:pPr>
        <w:spacing w:after="0" w:line="264" w:lineRule="auto"/>
        <w:ind w:firstLine="600"/>
        <w:jc w:val="both"/>
        <w:rPr>
          <w:lang w:val="ru-RU"/>
        </w:rPr>
      </w:pPr>
      <w:r w:rsidRPr="0056195E">
        <w:rPr>
          <w:rFonts w:ascii="Times New Roman" w:hAnsi="Times New Roman"/>
          <w:color w:val="000000"/>
          <w:sz w:val="28"/>
          <w:lang w:val="ru-RU"/>
        </w:rPr>
        <w:t>14) сформированность представлений о стилях художественной литературы разных эпох, об индивидуальном авторском стиле;</w:t>
      </w:r>
    </w:p>
    <w:p w:rsidR="00E61479" w:rsidRPr="0056195E" w:rsidRDefault="00335EB5">
      <w:pPr>
        <w:spacing w:after="0" w:line="264" w:lineRule="auto"/>
        <w:ind w:firstLine="600"/>
        <w:jc w:val="both"/>
        <w:rPr>
          <w:lang w:val="ru-RU"/>
        </w:rPr>
      </w:pPr>
      <w:proofErr w:type="gramStart"/>
      <w:r w:rsidRPr="0056195E">
        <w:rPr>
          <w:rFonts w:ascii="Times New Roman" w:hAnsi="Times New Roman"/>
          <w:color w:val="000000"/>
          <w:spacing w:val="-6"/>
          <w:sz w:val="28"/>
          <w:lang w:val="ru-RU"/>
        </w:rPr>
        <w:t>15)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ведение диалога о прочитанном в русле обсуждаемой проблематики;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E61479" w:rsidRPr="0056195E" w:rsidRDefault="00335EB5">
      <w:pPr>
        <w:spacing w:after="0" w:line="264" w:lineRule="auto"/>
        <w:ind w:firstLine="600"/>
        <w:jc w:val="both"/>
        <w:rPr>
          <w:lang w:val="ru-RU"/>
        </w:rPr>
      </w:pPr>
      <w:r w:rsidRPr="0056195E">
        <w:rPr>
          <w:rFonts w:ascii="Times New Roman" w:hAnsi="Times New Roman"/>
          <w:color w:val="000000"/>
          <w:sz w:val="28"/>
          <w:lang w:val="ru-RU"/>
        </w:rPr>
        <w:t>16) владение умениями учебно-исследовательской и проектной деятельности историк</w:t>
      </w:r>
      <w:proofErr w:type="gramStart"/>
      <w:r w:rsidRPr="0056195E">
        <w:rPr>
          <w:rFonts w:ascii="Times New Roman" w:hAnsi="Times New Roman"/>
          <w:color w:val="000000"/>
          <w:sz w:val="28"/>
          <w:lang w:val="ru-RU"/>
        </w:rPr>
        <w:t>о-</w:t>
      </w:r>
      <w:proofErr w:type="gramEnd"/>
      <w:r w:rsidRPr="0056195E">
        <w:rPr>
          <w:rFonts w:ascii="Times New Roman" w:hAnsi="Times New Roman"/>
          <w:color w:val="000000"/>
          <w:sz w:val="28"/>
          <w:lang w:val="ru-RU"/>
        </w:rPr>
        <w:t xml:space="preserve"> и теоретико-литературного характера, в том числе создания медиапроектов; различными приёмами цитирования и редактирования текстов;</w:t>
      </w:r>
    </w:p>
    <w:p w:rsidR="00E61479" w:rsidRPr="0056195E" w:rsidRDefault="00335EB5">
      <w:pPr>
        <w:spacing w:after="0" w:line="264" w:lineRule="auto"/>
        <w:ind w:firstLine="600"/>
        <w:jc w:val="both"/>
        <w:rPr>
          <w:lang w:val="ru-RU"/>
        </w:rPr>
      </w:pPr>
      <w:r w:rsidRPr="0056195E">
        <w:rPr>
          <w:rFonts w:ascii="Times New Roman" w:hAnsi="Times New Roman"/>
          <w:color w:val="000000"/>
          <w:sz w:val="28"/>
          <w:lang w:val="ru-RU"/>
        </w:rPr>
        <w:t xml:space="preserve">17) сформированность представлений об основных направлениях литературной критики, о современных подходах к анализу художественного </w:t>
      </w:r>
      <w:r w:rsidRPr="0056195E">
        <w:rPr>
          <w:rFonts w:ascii="Times New Roman" w:hAnsi="Times New Roman"/>
          <w:color w:val="000000"/>
          <w:sz w:val="28"/>
          <w:lang w:val="ru-RU"/>
        </w:rPr>
        <w:lastRenderedPageBreak/>
        <w:t>текста в литературоведении; умение создавать собственные литературно-критические произведения на основе прочитанных художественных текстов;</w:t>
      </w:r>
    </w:p>
    <w:p w:rsidR="00E61479" w:rsidRPr="0056195E" w:rsidRDefault="00335EB5">
      <w:pPr>
        <w:spacing w:after="0" w:line="264" w:lineRule="auto"/>
        <w:ind w:firstLine="600"/>
        <w:jc w:val="both"/>
        <w:rPr>
          <w:lang w:val="ru-RU"/>
        </w:rPr>
      </w:pPr>
      <w:r w:rsidRPr="0056195E">
        <w:rPr>
          <w:rFonts w:ascii="Times New Roman" w:hAnsi="Times New Roman"/>
          <w:color w:val="000000"/>
          <w:sz w:val="28"/>
          <w:lang w:val="ru-RU"/>
        </w:rPr>
        <w:t>18)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E61479" w:rsidRPr="0056195E" w:rsidRDefault="00E61479">
      <w:pPr>
        <w:spacing w:after="0" w:line="264" w:lineRule="auto"/>
        <w:ind w:left="120"/>
        <w:jc w:val="both"/>
        <w:rPr>
          <w:lang w:val="ru-RU"/>
        </w:rPr>
      </w:pPr>
    </w:p>
    <w:p w:rsidR="00E61479" w:rsidRPr="0056195E" w:rsidRDefault="00335EB5">
      <w:pPr>
        <w:spacing w:after="0" w:line="264" w:lineRule="auto"/>
        <w:ind w:left="120"/>
        <w:jc w:val="both"/>
        <w:rPr>
          <w:lang w:val="ru-RU"/>
        </w:rPr>
      </w:pPr>
      <w:r w:rsidRPr="0056195E">
        <w:rPr>
          <w:rFonts w:ascii="Times New Roman" w:hAnsi="Times New Roman"/>
          <w:b/>
          <w:color w:val="000000"/>
          <w:sz w:val="28"/>
          <w:lang w:val="ru-RU"/>
        </w:rPr>
        <w:t>11 КЛАСС</w:t>
      </w:r>
    </w:p>
    <w:p w:rsidR="00E61479" w:rsidRPr="0056195E" w:rsidRDefault="00E61479">
      <w:pPr>
        <w:spacing w:after="0" w:line="264" w:lineRule="auto"/>
        <w:ind w:left="120"/>
        <w:jc w:val="both"/>
        <w:rPr>
          <w:lang w:val="ru-RU"/>
        </w:rPr>
      </w:pPr>
    </w:p>
    <w:p w:rsidR="00E61479" w:rsidRPr="0056195E" w:rsidRDefault="00335EB5">
      <w:pPr>
        <w:spacing w:after="0" w:line="264" w:lineRule="auto"/>
        <w:ind w:firstLine="600"/>
        <w:jc w:val="both"/>
        <w:rPr>
          <w:lang w:val="ru-RU"/>
        </w:rPr>
      </w:pPr>
      <w:r w:rsidRPr="0056195E">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(конец </w:t>
      </w:r>
      <w:r>
        <w:rPr>
          <w:rFonts w:ascii="Times New Roman" w:hAnsi="Times New Roman"/>
          <w:color w:val="000000"/>
          <w:sz w:val="28"/>
        </w:rPr>
        <w:t>XIX</w:t>
      </w:r>
      <w:r w:rsidRPr="0056195E">
        <w:rPr>
          <w:rFonts w:ascii="Times New Roman" w:hAnsi="Times New Roman"/>
          <w:color w:val="000000"/>
          <w:sz w:val="28"/>
          <w:lang w:val="ru-RU"/>
        </w:rPr>
        <w:t xml:space="preserve"> –начало </w:t>
      </w:r>
      <w:r>
        <w:rPr>
          <w:rFonts w:ascii="Times New Roman" w:hAnsi="Times New Roman"/>
          <w:color w:val="000000"/>
          <w:sz w:val="28"/>
        </w:rPr>
        <w:t>XXI</w:t>
      </w:r>
      <w:r w:rsidRPr="0056195E">
        <w:rPr>
          <w:rFonts w:ascii="Times New Roman" w:hAnsi="Times New Roman"/>
          <w:color w:val="000000"/>
          <w:sz w:val="28"/>
          <w:lang w:val="ru-RU"/>
        </w:rPr>
        <w:t xml:space="preserve"> века); включение в культурно-языковое пространство русской и мировой культуры через умение соотносить художественную литературу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w:t>
      </w:r>
    </w:p>
    <w:p w:rsidR="00E61479" w:rsidRPr="0056195E" w:rsidRDefault="00335EB5">
      <w:pPr>
        <w:spacing w:after="0" w:line="264" w:lineRule="auto"/>
        <w:ind w:firstLine="600"/>
        <w:jc w:val="both"/>
        <w:rPr>
          <w:lang w:val="ru-RU"/>
        </w:rPr>
      </w:pPr>
      <w:r w:rsidRPr="0056195E">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самооценка собственного интеллектуально-нравственного уровня;</w:t>
      </w:r>
    </w:p>
    <w:p w:rsidR="00E61479" w:rsidRPr="0056195E" w:rsidRDefault="00335EB5">
      <w:pPr>
        <w:spacing w:after="0" w:line="264" w:lineRule="auto"/>
        <w:ind w:firstLine="600"/>
        <w:jc w:val="both"/>
        <w:rPr>
          <w:lang w:val="ru-RU"/>
        </w:rPr>
      </w:pPr>
      <w:r w:rsidRPr="0056195E">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E61479" w:rsidRPr="0056195E" w:rsidRDefault="00335EB5">
      <w:pPr>
        <w:spacing w:after="0" w:line="264" w:lineRule="auto"/>
        <w:ind w:firstLine="600"/>
        <w:jc w:val="both"/>
        <w:rPr>
          <w:lang w:val="ru-RU"/>
        </w:rPr>
      </w:pPr>
      <w:r w:rsidRPr="0056195E">
        <w:rPr>
          <w:rFonts w:ascii="Times New Roman" w:hAnsi="Times New Roman"/>
          <w:color w:val="000000"/>
          <w:sz w:val="28"/>
          <w:lang w:val="ru-RU"/>
        </w:rPr>
        <w:t xml:space="preserve">4) знание содержания и понимание ключевых проблем произведений русской, зарубежной классической и современной литературы, литератур народов России (конец </w:t>
      </w:r>
      <w:r>
        <w:rPr>
          <w:rFonts w:ascii="Times New Roman" w:hAnsi="Times New Roman"/>
          <w:color w:val="000000"/>
          <w:sz w:val="28"/>
        </w:rPr>
        <w:t>XIX</w:t>
      </w:r>
      <w:r w:rsidRPr="0056195E">
        <w:rPr>
          <w:rFonts w:ascii="Times New Roman" w:hAnsi="Times New Roman"/>
          <w:color w:val="000000"/>
          <w:sz w:val="28"/>
          <w:lang w:val="ru-RU"/>
        </w:rPr>
        <w:t xml:space="preserve">–начало </w:t>
      </w:r>
      <w:r>
        <w:rPr>
          <w:rFonts w:ascii="Times New Roman" w:hAnsi="Times New Roman"/>
          <w:color w:val="000000"/>
          <w:sz w:val="28"/>
        </w:rPr>
        <w:t>XXI</w:t>
      </w:r>
      <w:r w:rsidRPr="0056195E">
        <w:rPr>
          <w:rFonts w:ascii="Times New Roman" w:hAnsi="Times New Roman"/>
          <w:color w:val="000000"/>
          <w:sz w:val="28"/>
          <w:lang w:val="ru-RU"/>
        </w:rPr>
        <w:t xml:space="preserve"> века), их историко-культурного и нравственно-ценностного влияния на формирование национальной и мировой литературы;</w:t>
      </w:r>
    </w:p>
    <w:p w:rsidR="00E61479" w:rsidRPr="0056195E" w:rsidRDefault="00335EB5">
      <w:pPr>
        <w:spacing w:after="0" w:line="264" w:lineRule="auto"/>
        <w:ind w:firstLine="600"/>
        <w:jc w:val="both"/>
        <w:rPr>
          <w:lang w:val="ru-RU"/>
        </w:rPr>
      </w:pPr>
      <w:r w:rsidRPr="0056195E">
        <w:rPr>
          <w:rFonts w:ascii="Times New Roman" w:hAnsi="Times New Roman"/>
          <w:color w:val="000000"/>
          <w:sz w:val="28"/>
          <w:lang w:val="ru-RU"/>
        </w:rPr>
        <w:t>5) сформированность умений самостоятельно определять и учитывать историко-культурный контекст и конте</w:t>
      </w:r>
      <w:proofErr w:type="gramStart"/>
      <w:r w:rsidRPr="0056195E">
        <w:rPr>
          <w:rFonts w:ascii="Times New Roman" w:hAnsi="Times New Roman"/>
          <w:color w:val="000000"/>
          <w:sz w:val="28"/>
          <w:lang w:val="ru-RU"/>
        </w:rPr>
        <w:t>кст тв</w:t>
      </w:r>
      <w:proofErr w:type="gramEnd"/>
      <w:r w:rsidRPr="0056195E">
        <w:rPr>
          <w:rFonts w:ascii="Times New Roman" w:hAnsi="Times New Roman"/>
          <w:color w:val="000000"/>
          <w:sz w:val="28"/>
          <w:lang w:val="ru-RU"/>
        </w:rPr>
        <w:t xml:space="preserve">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56195E">
        <w:rPr>
          <w:rFonts w:ascii="Times New Roman" w:hAnsi="Times New Roman"/>
          <w:color w:val="000000"/>
          <w:sz w:val="28"/>
          <w:lang w:val="ru-RU"/>
        </w:rPr>
        <w:t xml:space="preserve">–начала </w:t>
      </w:r>
      <w:r>
        <w:rPr>
          <w:rFonts w:ascii="Times New Roman" w:hAnsi="Times New Roman"/>
          <w:color w:val="000000"/>
          <w:sz w:val="28"/>
        </w:rPr>
        <w:t>XXI</w:t>
      </w:r>
      <w:r w:rsidRPr="0056195E">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E61479" w:rsidRPr="0056195E" w:rsidRDefault="00335EB5">
      <w:pPr>
        <w:spacing w:after="0" w:line="264" w:lineRule="auto"/>
        <w:ind w:firstLine="600"/>
        <w:jc w:val="both"/>
        <w:rPr>
          <w:lang w:val="ru-RU"/>
        </w:rPr>
      </w:pPr>
      <w:r w:rsidRPr="0056195E">
        <w:rPr>
          <w:rFonts w:ascii="Times New Roman" w:hAnsi="Times New Roman"/>
          <w:color w:val="000000"/>
          <w:sz w:val="28"/>
          <w:lang w:val="ru-RU"/>
        </w:rPr>
        <w:t xml:space="preserve">6) способность самостоятельно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w:t>
      </w:r>
      <w:r w:rsidRPr="0056195E">
        <w:rPr>
          <w:rFonts w:ascii="Times New Roman" w:hAnsi="Times New Roman"/>
          <w:color w:val="000000"/>
          <w:sz w:val="28"/>
          <w:lang w:val="ru-RU"/>
        </w:rPr>
        <w:lastRenderedPageBreak/>
        <w:t xml:space="preserve">высказываниях, участие в дискуссии на литературные темы; свободное владение устной и письменной речью в процессе чтения и </w:t>
      </w:r>
      <w:proofErr w:type="gramStart"/>
      <w:r w:rsidRPr="0056195E">
        <w:rPr>
          <w:rFonts w:ascii="Times New Roman" w:hAnsi="Times New Roman"/>
          <w:color w:val="000000"/>
          <w:sz w:val="28"/>
          <w:lang w:val="ru-RU"/>
        </w:rPr>
        <w:t>обсуждения</w:t>
      </w:r>
      <w:proofErr w:type="gramEnd"/>
      <w:r w:rsidRPr="0056195E">
        <w:rPr>
          <w:rFonts w:ascii="Times New Roman" w:hAnsi="Times New Roman"/>
          <w:color w:val="000000"/>
          <w:sz w:val="28"/>
          <w:lang w:val="ru-RU"/>
        </w:rPr>
        <w:t xml:space="preserve"> лучших образцов отечественной и зарубежной литературы;</w:t>
      </w:r>
    </w:p>
    <w:p w:rsidR="00E61479" w:rsidRPr="0056195E" w:rsidRDefault="00335EB5">
      <w:pPr>
        <w:spacing w:after="0" w:line="264" w:lineRule="auto"/>
        <w:ind w:firstLine="600"/>
        <w:jc w:val="both"/>
        <w:rPr>
          <w:lang w:val="ru-RU"/>
        </w:rPr>
      </w:pPr>
      <w:proofErr w:type="gramStart"/>
      <w:r w:rsidRPr="0056195E">
        <w:rPr>
          <w:rFonts w:ascii="Times New Roman" w:hAnsi="Times New Roman"/>
          <w:color w:val="000000"/>
          <w:sz w:val="28"/>
          <w:lang w:val="ru-RU"/>
        </w:rPr>
        <w:t>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собственные читательские впечатления и аргументировать своё мнение;</w:t>
      </w:r>
      <w:proofErr w:type="gramEnd"/>
    </w:p>
    <w:p w:rsidR="00E61479" w:rsidRPr="0056195E" w:rsidRDefault="00335EB5">
      <w:pPr>
        <w:spacing w:after="0" w:line="264" w:lineRule="auto"/>
        <w:ind w:firstLine="600"/>
        <w:jc w:val="both"/>
        <w:rPr>
          <w:lang w:val="ru-RU"/>
        </w:rPr>
      </w:pPr>
      <w:r w:rsidRPr="0056195E">
        <w:rPr>
          <w:rFonts w:ascii="Times New Roman" w:hAnsi="Times New Roman"/>
          <w:color w:val="000000"/>
          <w:sz w:val="28"/>
          <w:lang w:val="ru-RU"/>
        </w:rPr>
        <w:t xml:space="preserve">8) сформированность </w:t>
      </w:r>
      <w:proofErr w:type="gramStart"/>
      <w:r w:rsidRPr="0056195E">
        <w:rPr>
          <w:rFonts w:ascii="Times New Roman" w:hAnsi="Times New Roman"/>
          <w:color w:val="000000"/>
          <w:sz w:val="28"/>
          <w:lang w:val="ru-RU"/>
        </w:rPr>
        <w:t>умений</w:t>
      </w:r>
      <w:proofErr w:type="gramEnd"/>
      <w:r w:rsidRPr="0056195E">
        <w:rPr>
          <w:rFonts w:ascii="Times New Roman" w:hAnsi="Times New Roman"/>
          <w:color w:val="000000"/>
          <w:sz w:val="28"/>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w:t>
      </w:r>
    </w:p>
    <w:p w:rsidR="00E61479" w:rsidRPr="0056195E" w:rsidRDefault="00335EB5">
      <w:pPr>
        <w:spacing w:after="0" w:line="264" w:lineRule="auto"/>
        <w:ind w:firstLine="600"/>
        <w:jc w:val="both"/>
        <w:rPr>
          <w:lang w:val="ru-RU"/>
        </w:rPr>
      </w:pPr>
      <w:r w:rsidRPr="0056195E">
        <w:rPr>
          <w:rFonts w:ascii="Times New Roman" w:hAnsi="Times New Roman"/>
          <w:color w:val="000000"/>
          <w:sz w:val="28"/>
          <w:lang w:val="ru-RU"/>
        </w:rPr>
        <w:t xml:space="preserve">9) овладение умениями самостоятельного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56195E">
        <w:rPr>
          <w:rFonts w:ascii="Times New Roman" w:hAnsi="Times New Roman"/>
          <w:color w:val="000000"/>
          <w:sz w:val="28"/>
          <w:lang w:val="ru-RU"/>
        </w:rPr>
        <w:t>к</w:t>
      </w:r>
      <w:proofErr w:type="gramEnd"/>
      <w:r w:rsidRPr="0056195E">
        <w:rPr>
          <w:rFonts w:ascii="Times New Roman" w:hAnsi="Times New Roman"/>
          <w:color w:val="000000"/>
          <w:sz w:val="28"/>
          <w:lang w:val="ru-RU"/>
        </w:rPr>
        <w:t xml:space="preserve"> изученным в основной школе);</w:t>
      </w:r>
    </w:p>
    <w:p w:rsidR="00E61479" w:rsidRPr="0056195E" w:rsidRDefault="00335EB5">
      <w:pPr>
        <w:spacing w:after="0" w:line="264" w:lineRule="auto"/>
        <w:ind w:firstLine="600"/>
        <w:jc w:val="both"/>
        <w:rPr>
          <w:lang w:val="ru-RU"/>
        </w:rPr>
      </w:pPr>
      <w:r w:rsidRPr="0056195E">
        <w:rPr>
          <w:rFonts w:ascii="Times New Roman" w:hAnsi="Times New Roman"/>
          <w:color w:val="000000"/>
          <w:sz w:val="28"/>
          <w:lang w:val="ru-RU"/>
        </w:rPr>
        <w:t>10) 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rsidR="00E61479" w:rsidRPr="0056195E" w:rsidRDefault="00335EB5">
      <w:pPr>
        <w:spacing w:after="0" w:line="264" w:lineRule="auto"/>
        <w:ind w:firstLine="600"/>
        <w:jc w:val="both"/>
        <w:rPr>
          <w:lang w:val="ru-RU"/>
        </w:rPr>
      </w:pPr>
      <w:proofErr w:type="gramStart"/>
      <w:r w:rsidRPr="0056195E">
        <w:rPr>
          <w:rFonts w:ascii="Times New Roman" w:hAnsi="Times New Roman"/>
          <w:color w:val="000000"/>
          <w:sz w:val="28"/>
          <w:lang w:val="ru-RU"/>
        </w:rPr>
        <w:t>конкретно-историческое, общечеловеческое и национальное в творчестве писателя; традиция и новаторство; авторский замысел и его воплощение; миф и литература; историзм, народность; художественное время и пространство; поэтика; историко-литературный процесс; литературные направления и течения: романтизм, реализм, модернизм (символизм, акмеизм, футуризм), постмодернизм; авангард; литературный манифест; литературные жанры; трагическое и комическое; психологизм; тематика и проблематика;</w:t>
      </w:r>
      <w:proofErr w:type="gramEnd"/>
      <w:r w:rsidRPr="0056195E">
        <w:rPr>
          <w:rFonts w:ascii="Times New Roman" w:hAnsi="Times New Roman"/>
          <w:color w:val="000000"/>
          <w:sz w:val="28"/>
          <w:lang w:val="ru-RU"/>
        </w:rPr>
        <w:t xml:space="preserve"> </w:t>
      </w:r>
      <w:proofErr w:type="gramStart"/>
      <w:r w:rsidRPr="0056195E">
        <w:rPr>
          <w:rFonts w:ascii="Times New Roman" w:hAnsi="Times New Roman"/>
          <w:color w:val="000000"/>
          <w:sz w:val="28"/>
          <w:lang w:val="ru-RU"/>
        </w:rPr>
        <w:t>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беллетристика, массовая литература, сетевая литература; взаимосвязь и взаимовлияние национальных литератур; художественный перевод; литературная критика;</w:t>
      </w:r>
      <w:proofErr w:type="gramEnd"/>
    </w:p>
    <w:p w:rsidR="00E61479" w:rsidRPr="0056195E" w:rsidRDefault="00335EB5">
      <w:pPr>
        <w:spacing w:after="0" w:line="264" w:lineRule="auto"/>
        <w:ind w:firstLine="600"/>
        <w:jc w:val="both"/>
        <w:rPr>
          <w:lang w:val="ru-RU"/>
        </w:rPr>
      </w:pPr>
      <w:r w:rsidRPr="0056195E">
        <w:rPr>
          <w:rFonts w:ascii="Times New Roman" w:hAnsi="Times New Roman"/>
          <w:color w:val="000000"/>
          <w:sz w:val="28"/>
          <w:lang w:val="ru-RU"/>
        </w:rPr>
        <w:t>11)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литературной критики;</w:t>
      </w:r>
    </w:p>
    <w:p w:rsidR="00E61479" w:rsidRPr="0056195E" w:rsidRDefault="00335EB5">
      <w:pPr>
        <w:spacing w:after="0" w:line="264" w:lineRule="auto"/>
        <w:ind w:firstLine="600"/>
        <w:jc w:val="both"/>
        <w:rPr>
          <w:lang w:val="ru-RU"/>
        </w:rPr>
      </w:pPr>
      <w:r w:rsidRPr="0056195E">
        <w:rPr>
          <w:rFonts w:ascii="Times New Roman" w:hAnsi="Times New Roman"/>
          <w:color w:val="000000"/>
          <w:sz w:val="28"/>
          <w:lang w:val="ru-RU"/>
        </w:rPr>
        <w:lastRenderedPageBreak/>
        <w:t>12)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E61479" w:rsidRPr="0056195E" w:rsidRDefault="00335EB5">
      <w:pPr>
        <w:spacing w:after="0" w:line="264" w:lineRule="auto"/>
        <w:ind w:firstLine="600"/>
        <w:jc w:val="both"/>
        <w:rPr>
          <w:lang w:val="ru-RU"/>
        </w:rPr>
      </w:pPr>
      <w:r w:rsidRPr="0056195E">
        <w:rPr>
          <w:rFonts w:ascii="Times New Roman" w:hAnsi="Times New Roman"/>
          <w:color w:val="000000"/>
          <w:sz w:val="28"/>
          <w:lang w:val="ru-RU"/>
        </w:rPr>
        <w:t>13)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умение применять их в речевой практике; умение анализировать языковые явления и факты, допускающие неоднозначную интерпретацию, и выявлять их смыслообразующую роль;</w:t>
      </w:r>
    </w:p>
    <w:p w:rsidR="00E61479" w:rsidRPr="0056195E" w:rsidRDefault="00335EB5">
      <w:pPr>
        <w:spacing w:after="0" w:line="264" w:lineRule="auto"/>
        <w:ind w:firstLine="600"/>
        <w:jc w:val="both"/>
        <w:rPr>
          <w:lang w:val="ru-RU"/>
        </w:rPr>
      </w:pPr>
      <w:r w:rsidRPr="0056195E">
        <w:rPr>
          <w:rFonts w:ascii="Times New Roman" w:hAnsi="Times New Roman"/>
          <w:color w:val="000000"/>
          <w:sz w:val="28"/>
          <w:lang w:val="ru-RU"/>
        </w:rPr>
        <w:t>14) сформированность представлений о стилях художественной литературы разных эпох, литературных направлениях, течениях, школах, об индивидуальном авторском стиле;</w:t>
      </w:r>
    </w:p>
    <w:p w:rsidR="00E61479" w:rsidRPr="0056195E" w:rsidRDefault="00335EB5">
      <w:pPr>
        <w:spacing w:after="0" w:line="264" w:lineRule="auto"/>
        <w:ind w:firstLine="600"/>
        <w:jc w:val="both"/>
        <w:rPr>
          <w:lang w:val="ru-RU"/>
        </w:rPr>
      </w:pPr>
      <w:r w:rsidRPr="0056195E">
        <w:rPr>
          <w:rFonts w:ascii="Times New Roman" w:hAnsi="Times New Roman"/>
          <w:color w:val="000000"/>
          <w:spacing w:val="-3"/>
          <w:sz w:val="28"/>
          <w:lang w:val="ru-RU"/>
        </w:rPr>
        <w:t>15)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E61479" w:rsidRPr="0056195E" w:rsidRDefault="00335EB5">
      <w:pPr>
        <w:spacing w:after="0" w:line="264" w:lineRule="auto"/>
        <w:ind w:firstLine="600"/>
        <w:jc w:val="both"/>
        <w:rPr>
          <w:lang w:val="ru-RU"/>
        </w:rPr>
      </w:pPr>
      <w:r w:rsidRPr="0056195E">
        <w:rPr>
          <w:rFonts w:ascii="Times New Roman" w:hAnsi="Times New Roman"/>
          <w:color w:val="000000"/>
          <w:spacing w:val="-3"/>
          <w:sz w:val="28"/>
          <w:lang w:val="ru-RU"/>
        </w:rPr>
        <w:t>16) владение умениями учебно-исследовательской деятельности историк</w:t>
      </w:r>
      <w:proofErr w:type="gramStart"/>
      <w:r w:rsidRPr="0056195E">
        <w:rPr>
          <w:rFonts w:ascii="Times New Roman" w:hAnsi="Times New Roman"/>
          <w:color w:val="000000"/>
          <w:spacing w:val="-3"/>
          <w:sz w:val="28"/>
          <w:lang w:val="ru-RU"/>
        </w:rPr>
        <w:t>о-</w:t>
      </w:r>
      <w:proofErr w:type="gramEnd"/>
      <w:r w:rsidRPr="0056195E">
        <w:rPr>
          <w:rFonts w:ascii="Times New Roman" w:hAnsi="Times New Roman"/>
          <w:color w:val="000000"/>
          <w:spacing w:val="-3"/>
          <w:sz w:val="28"/>
          <w:lang w:val="ru-RU"/>
        </w:rPr>
        <w:t xml:space="preserve"> и теоретико-литературного характера, в том числе создания медиапроектов; различными приёмами цитирования и редактирования собственных и чужих текстов;</w:t>
      </w:r>
    </w:p>
    <w:p w:rsidR="00E61479" w:rsidRPr="0056195E" w:rsidRDefault="00335EB5">
      <w:pPr>
        <w:spacing w:after="0" w:line="264" w:lineRule="auto"/>
        <w:ind w:firstLine="600"/>
        <w:jc w:val="both"/>
        <w:rPr>
          <w:lang w:val="ru-RU"/>
        </w:rPr>
      </w:pPr>
      <w:r w:rsidRPr="0056195E">
        <w:rPr>
          <w:rFonts w:ascii="Times New Roman" w:hAnsi="Times New Roman"/>
          <w:color w:val="000000"/>
          <w:sz w:val="28"/>
          <w:lang w:val="ru-RU"/>
        </w:rPr>
        <w:t>17) сформированность представлений об основных направлениях литературной критики, о современных подходах к анализу художественного текста в литературоведении; умение создавать собственные литературно-критические произведения на основе прочитанных художественных текстов;</w:t>
      </w:r>
    </w:p>
    <w:p w:rsidR="00E61479" w:rsidRPr="0056195E" w:rsidRDefault="00335EB5">
      <w:pPr>
        <w:spacing w:after="0" w:line="264" w:lineRule="auto"/>
        <w:ind w:firstLine="600"/>
        <w:jc w:val="both"/>
        <w:rPr>
          <w:lang w:val="ru-RU"/>
        </w:rPr>
      </w:pPr>
      <w:r w:rsidRPr="0056195E">
        <w:rPr>
          <w:rFonts w:ascii="Times New Roman" w:hAnsi="Times New Roman"/>
          <w:color w:val="000000"/>
          <w:sz w:val="28"/>
          <w:lang w:val="ru-RU"/>
        </w:rPr>
        <w:t>18) умение самостоятельно работать с разными информационными источниками, в том числе в медиапространстве (поиск, анализ, отбор, структурирование, презентация информации), оптимально использовать ресурсы традиционных библиотек и электронных библиотечных систем.</w:t>
      </w:r>
    </w:p>
    <w:p w:rsidR="00E61479" w:rsidRPr="0056195E" w:rsidRDefault="00E61479">
      <w:pPr>
        <w:rPr>
          <w:lang w:val="ru-RU"/>
        </w:rPr>
        <w:sectPr w:rsidR="00E61479" w:rsidRPr="0056195E">
          <w:pgSz w:w="11906" w:h="16383"/>
          <w:pgMar w:top="1134" w:right="850" w:bottom="1134" w:left="1701" w:header="720" w:footer="720" w:gutter="0"/>
          <w:cols w:space="720"/>
        </w:sectPr>
      </w:pPr>
      <w:bookmarkStart w:id="46" w:name="block-58605184"/>
    </w:p>
    <w:p w:rsidR="00E61479" w:rsidRDefault="00335EB5">
      <w:pPr>
        <w:spacing w:after="0"/>
        <w:ind w:left="120"/>
      </w:pPr>
      <w:bookmarkStart w:id="47" w:name="block-58605185"/>
      <w:bookmarkEnd w:id="46"/>
      <w:r w:rsidRPr="0056195E">
        <w:rPr>
          <w:rFonts w:ascii="Times New Roman" w:hAnsi="Times New Roman"/>
          <w:b/>
          <w:color w:val="000000"/>
          <w:sz w:val="28"/>
          <w:lang w:val="ru-RU"/>
        </w:rPr>
        <w:lastRenderedPageBreak/>
        <w:t xml:space="preserve">  </w:t>
      </w:r>
      <w:r>
        <w:rPr>
          <w:rFonts w:ascii="Times New Roman" w:hAnsi="Times New Roman"/>
          <w:b/>
          <w:color w:val="000000"/>
          <w:sz w:val="28"/>
        </w:rPr>
        <w:t xml:space="preserve">11 КЛАСС </w:t>
      </w:r>
    </w:p>
    <w:tbl>
      <w:tblPr>
        <w:tblW w:w="12996" w:type="dxa"/>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5"/>
        <w:gridCol w:w="4745"/>
        <w:gridCol w:w="2596"/>
        <w:gridCol w:w="2174"/>
        <w:gridCol w:w="2506"/>
      </w:tblGrid>
      <w:tr w:rsidR="00E61479">
        <w:trPr>
          <w:trHeight w:val="144"/>
          <w:tblCellSpacing w:w="0" w:type="dxa"/>
        </w:trPr>
        <w:tc>
          <w:tcPr>
            <w:tcW w:w="975" w:type="dxa"/>
            <w:vMerge w:val="restart"/>
            <w:tcMar>
              <w:top w:w="50" w:type="dxa"/>
              <w:left w:w="100" w:type="dxa"/>
            </w:tcMar>
            <w:vAlign w:val="center"/>
          </w:tcPr>
          <w:p w:rsidR="00E61479" w:rsidRDefault="00335EB5">
            <w:pPr>
              <w:spacing w:after="0"/>
              <w:ind w:left="135"/>
            </w:pPr>
            <w:r>
              <w:rPr>
                <w:rFonts w:ascii="Times New Roman" w:hAnsi="Times New Roman"/>
                <w:b/>
                <w:color w:val="000000"/>
                <w:sz w:val="24"/>
              </w:rPr>
              <w:t xml:space="preserve">№ п/п </w:t>
            </w:r>
          </w:p>
          <w:p w:rsidR="00E61479" w:rsidRDefault="00E61479">
            <w:pPr>
              <w:spacing w:after="0"/>
              <w:ind w:left="135"/>
            </w:pPr>
          </w:p>
        </w:tc>
        <w:tc>
          <w:tcPr>
            <w:tcW w:w="4745" w:type="dxa"/>
            <w:vMerge w:val="restart"/>
            <w:tcMar>
              <w:top w:w="50" w:type="dxa"/>
              <w:left w:w="100" w:type="dxa"/>
            </w:tcMar>
            <w:vAlign w:val="center"/>
          </w:tcPr>
          <w:p w:rsidR="00E61479" w:rsidRDefault="00335EB5">
            <w:pPr>
              <w:spacing w:after="0"/>
              <w:ind w:left="135"/>
            </w:pPr>
            <w:r>
              <w:rPr>
                <w:rFonts w:ascii="Times New Roman" w:hAnsi="Times New Roman"/>
                <w:b/>
                <w:color w:val="000000"/>
                <w:sz w:val="24"/>
              </w:rPr>
              <w:t xml:space="preserve">Наименование разделов и тем программы </w:t>
            </w:r>
          </w:p>
          <w:p w:rsidR="00E61479" w:rsidRDefault="00E61479">
            <w:pPr>
              <w:spacing w:after="0"/>
              <w:ind w:left="135"/>
            </w:pPr>
          </w:p>
        </w:tc>
        <w:tc>
          <w:tcPr>
            <w:tcW w:w="0" w:type="auto"/>
            <w:gridSpan w:val="2"/>
            <w:tcMar>
              <w:top w:w="50" w:type="dxa"/>
              <w:left w:w="100" w:type="dxa"/>
            </w:tcMar>
            <w:vAlign w:val="center"/>
          </w:tcPr>
          <w:p w:rsidR="00E61479" w:rsidRDefault="00335EB5">
            <w:pPr>
              <w:spacing w:after="0"/>
            </w:pPr>
            <w:r>
              <w:rPr>
                <w:rFonts w:ascii="Times New Roman" w:hAnsi="Times New Roman"/>
                <w:b/>
                <w:color w:val="000000"/>
                <w:sz w:val="24"/>
              </w:rPr>
              <w:t>Количество часов</w:t>
            </w:r>
          </w:p>
        </w:tc>
        <w:tc>
          <w:tcPr>
            <w:tcW w:w="2506" w:type="dxa"/>
            <w:vMerge w:val="restart"/>
            <w:tcMar>
              <w:top w:w="50" w:type="dxa"/>
              <w:left w:w="100" w:type="dxa"/>
            </w:tcMar>
            <w:vAlign w:val="center"/>
          </w:tcPr>
          <w:p w:rsidR="00E61479" w:rsidRDefault="00335EB5">
            <w:pPr>
              <w:spacing w:after="0"/>
              <w:ind w:left="135"/>
            </w:pPr>
            <w:r>
              <w:rPr>
                <w:rFonts w:ascii="Times New Roman" w:hAnsi="Times New Roman"/>
                <w:b/>
                <w:color w:val="000000"/>
                <w:sz w:val="24"/>
              </w:rPr>
              <w:t xml:space="preserve">Электронные (цифровые) образовательные ресурсы </w:t>
            </w:r>
          </w:p>
          <w:p w:rsidR="00E61479" w:rsidRDefault="00E61479">
            <w:pPr>
              <w:spacing w:after="0"/>
              <w:ind w:left="135"/>
            </w:pPr>
          </w:p>
        </w:tc>
      </w:tr>
      <w:tr w:rsidR="00E61479">
        <w:trPr>
          <w:trHeight w:val="144"/>
          <w:tblCellSpacing w:w="0" w:type="dxa"/>
        </w:trPr>
        <w:tc>
          <w:tcPr>
            <w:tcW w:w="0" w:type="auto"/>
            <w:vMerge/>
            <w:tcBorders>
              <w:top w:val="nil"/>
            </w:tcBorders>
            <w:tcMar>
              <w:top w:w="50" w:type="dxa"/>
              <w:left w:w="100" w:type="dxa"/>
            </w:tcMar>
          </w:tcPr>
          <w:p w:rsidR="00E61479" w:rsidRDefault="00E61479"/>
        </w:tc>
        <w:tc>
          <w:tcPr>
            <w:tcW w:w="0" w:type="auto"/>
            <w:vMerge/>
            <w:tcBorders>
              <w:top w:val="nil"/>
            </w:tcBorders>
            <w:tcMar>
              <w:top w:w="50" w:type="dxa"/>
              <w:left w:w="100" w:type="dxa"/>
            </w:tcMar>
          </w:tcPr>
          <w:p w:rsidR="00E61479" w:rsidRDefault="00E61479"/>
        </w:tc>
        <w:tc>
          <w:tcPr>
            <w:tcW w:w="2596" w:type="dxa"/>
            <w:tcMar>
              <w:top w:w="50" w:type="dxa"/>
              <w:left w:w="100" w:type="dxa"/>
            </w:tcMar>
            <w:vAlign w:val="center"/>
          </w:tcPr>
          <w:p w:rsidR="00E61479" w:rsidRDefault="00335EB5">
            <w:pPr>
              <w:spacing w:after="0"/>
              <w:ind w:left="135"/>
            </w:pPr>
            <w:r>
              <w:rPr>
                <w:rFonts w:ascii="Times New Roman" w:hAnsi="Times New Roman"/>
                <w:b/>
                <w:color w:val="000000"/>
                <w:sz w:val="24"/>
              </w:rPr>
              <w:t xml:space="preserve">Всего </w:t>
            </w:r>
          </w:p>
          <w:p w:rsidR="00E61479" w:rsidRDefault="00E61479">
            <w:pPr>
              <w:spacing w:after="0"/>
              <w:ind w:left="135"/>
            </w:pPr>
          </w:p>
        </w:tc>
        <w:tc>
          <w:tcPr>
            <w:tcW w:w="2174" w:type="dxa"/>
            <w:tcMar>
              <w:top w:w="50" w:type="dxa"/>
              <w:left w:w="100" w:type="dxa"/>
            </w:tcMar>
            <w:vAlign w:val="center"/>
          </w:tcPr>
          <w:p w:rsidR="00E61479" w:rsidRDefault="00335EB5">
            <w:pPr>
              <w:spacing w:after="0"/>
              <w:ind w:left="135"/>
            </w:pPr>
            <w:r>
              <w:rPr>
                <w:rFonts w:ascii="Times New Roman" w:hAnsi="Times New Roman"/>
                <w:b/>
                <w:color w:val="000000"/>
                <w:sz w:val="24"/>
              </w:rPr>
              <w:t xml:space="preserve">Контрольные работы </w:t>
            </w:r>
          </w:p>
          <w:p w:rsidR="00E61479" w:rsidRDefault="00E61479">
            <w:pPr>
              <w:spacing w:after="0"/>
              <w:ind w:left="135"/>
            </w:pPr>
          </w:p>
        </w:tc>
        <w:tc>
          <w:tcPr>
            <w:tcW w:w="0" w:type="auto"/>
            <w:vMerge/>
            <w:tcBorders>
              <w:top w:val="nil"/>
            </w:tcBorders>
            <w:tcMar>
              <w:top w:w="50" w:type="dxa"/>
              <w:left w:w="100" w:type="dxa"/>
            </w:tcMar>
          </w:tcPr>
          <w:p w:rsidR="00E61479" w:rsidRDefault="00E61479"/>
        </w:tc>
      </w:tr>
      <w:tr w:rsidR="00E61479" w:rsidRPr="004A30CF">
        <w:trPr>
          <w:trHeight w:val="144"/>
          <w:tblCellSpacing w:w="0" w:type="dxa"/>
        </w:trPr>
        <w:tc>
          <w:tcPr>
            <w:tcW w:w="0" w:type="auto"/>
            <w:gridSpan w:val="5"/>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b/>
                <w:color w:val="000000"/>
                <w:sz w:val="24"/>
                <w:lang w:val="ru-RU"/>
              </w:rPr>
              <w:t>Раздел 1.</w:t>
            </w:r>
            <w:r w:rsidRPr="0056195E">
              <w:rPr>
                <w:rFonts w:ascii="Times New Roman" w:hAnsi="Times New Roman"/>
                <w:color w:val="000000"/>
                <w:sz w:val="24"/>
                <w:lang w:val="ru-RU"/>
              </w:rPr>
              <w:t xml:space="preserve"> </w:t>
            </w:r>
            <w:r w:rsidRPr="0056195E">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56195E">
              <w:rPr>
                <w:rFonts w:ascii="Times New Roman" w:hAnsi="Times New Roman"/>
                <w:b/>
                <w:color w:val="000000"/>
                <w:sz w:val="24"/>
                <w:lang w:val="ru-RU"/>
              </w:rPr>
              <w:t xml:space="preserve"> — начала ХХ века</w:t>
            </w:r>
          </w:p>
        </w:tc>
      </w:tr>
      <w:tr w:rsidR="00E61479">
        <w:trPr>
          <w:trHeight w:val="144"/>
          <w:tblCellSpacing w:w="0" w:type="dxa"/>
        </w:trPr>
        <w:tc>
          <w:tcPr>
            <w:tcW w:w="975" w:type="dxa"/>
            <w:tcMar>
              <w:top w:w="50" w:type="dxa"/>
              <w:left w:w="100" w:type="dxa"/>
            </w:tcMar>
            <w:vAlign w:val="center"/>
          </w:tcPr>
          <w:p w:rsidR="00E61479" w:rsidRDefault="00335EB5">
            <w:pPr>
              <w:spacing w:after="0"/>
            </w:pPr>
            <w:r>
              <w:rPr>
                <w:rFonts w:ascii="Times New Roman" w:hAnsi="Times New Roman"/>
                <w:color w:val="000000"/>
                <w:sz w:val="24"/>
              </w:rPr>
              <w:t>1.1</w:t>
            </w:r>
          </w:p>
        </w:tc>
        <w:tc>
          <w:tcPr>
            <w:tcW w:w="4745" w:type="dxa"/>
            <w:tcMar>
              <w:top w:w="50" w:type="dxa"/>
              <w:left w:w="100" w:type="dxa"/>
            </w:tcMar>
            <w:vAlign w:val="center"/>
          </w:tcPr>
          <w:p w:rsidR="00E61479" w:rsidRDefault="00335EB5">
            <w:pPr>
              <w:spacing w:after="0"/>
              <w:ind w:left="135"/>
            </w:pPr>
            <w:r w:rsidRPr="0056195E">
              <w:rPr>
                <w:rFonts w:ascii="Times New Roman" w:hAnsi="Times New Roman"/>
                <w:color w:val="000000"/>
                <w:sz w:val="24"/>
                <w:lang w:val="ru-RU"/>
              </w:rPr>
              <w:t xml:space="preserve">А. И. Куприн. Рассказы и повести (два произведения по выбору). </w:t>
            </w:r>
            <w:r>
              <w:rPr>
                <w:rFonts w:ascii="Times New Roman" w:hAnsi="Times New Roman"/>
                <w:color w:val="000000"/>
                <w:sz w:val="24"/>
              </w:rPr>
              <w:t>«Гранатовый браслет», «Олеся»</w:t>
            </w:r>
          </w:p>
        </w:tc>
        <w:tc>
          <w:tcPr>
            <w:tcW w:w="2596"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4 </w:t>
            </w:r>
          </w:p>
        </w:tc>
        <w:tc>
          <w:tcPr>
            <w:tcW w:w="2174"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w:t>
            </w:r>
          </w:p>
        </w:tc>
      </w:tr>
      <w:tr w:rsidR="00E61479">
        <w:trPr>
          <w:trHeight w:val="144"/>
          <w:tblCellSpacing w:w="0" w:type="dxa"/>
        </w:trPr>
        <w:tc>
          <w:tcPr>
            <w:tcW w:w="975" w:type="dxa"/>
            <w:tcMar>
              <w:top w:w="50" w:type="dxa"/>
              <w:left w:w="100" w:type="dxa"/>
            </w:tcMar>
            <w:vAlign w:val="center"/>
          </w:tcPr>
          <w:p w:rsidR="00E61479" w:rsidRDefault="00335EB5">
            <w:pPr>
              <w:spacing w:after="0"/>
            </w:pPr>
            <w:r>
              <w:rPr>
                <w:rFonts w:ascii="Times New Roman" w:hAnsi="Times New Roman"/>
                <w:color w:val="000000"/>
                <w:sz w:val="24"/>
              </w:rPr>
              <w:t>1.2</w:t>
            </w:r>
          </w:p>
        </w:tc>
        <w:tc>
          <w:tcPr>
            <w:tcW w:w="4745"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Л. Н. Андреев. Рассказы и повести (два произведения по выбору). Например, «Иуда Искариот», «Большой шлем»</w:t>
            </w:r>
          </w:p>
        </w:tc>
        <w:tc>
          <w:tcPr>
            <w:tcW w:w="2596"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3 </w:t>
            </w:r>
          </w:p>
        </w:tc>
        <w:tc>
          <w:tcPr>
            <w:tcW w:w="2174"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w:t>
            </w:r>
          </w:p>
        </w:tc>
      </w:tr>
      <w:tr w:rsidR="00E61479">
        <w:trPr>
          <w:trHeight w:val="144"/>
          <w:tblCellSpacing w:w="0" w:type="dxa"/>
        </w:trPr>
        <w:tc>
          <w:tcPr>
            <w:tcW w:w="975" w:type="dxa"/>
            <w:tcMar>
              <w:top w:w="50" w:type="dxa"/>
              <w:left w:w="100" w:type="dxa"/>
            </w:tcMar>
            <w:vAlign w:val="center"/>
          </w:tcPr>
          <w:p w:rsidR="00E61479" w:rsidRDefault="00335EB5">
            <w:pPr>
              <w:spacing w:after="0"/>
            </w:pPr>
            <w:r>
              <w:rPr>
                <w:rFonts w:ascii="Times New Roman" w:hAnsi="Times New Roman"/>
                <w:color w:val="000000"/>
                <w:sz w:val="24"/>
              </w:rPr>
              <w:t>1.3</w:t>
            </w:r>
          </w:p>
        </w:tc>
        <w:tc>
          <w:tcPr>
            <w:tcW w:w="4745"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М. Горький. Рассказы и роман (два произведения по выбору). Например, «Старуха Изергиль», «Макар Чудра» Пьеса «На дне»</w:t>
            </w:r>
          </w:p>
        </w:tc>
        <w:tc>
          <w:tcPr>
            <w:tcW w:w="2596"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6 </w:t>
            </w:r>
          </w:p>
        </w:tc>
        <w:tc>
          <w:tcPr>
            <w:tcW w:w="2174"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1 </w:t>
            </w:r>
          </w:p>
        </w:tc>
        <w:tc>
          <w:tcPr>
            <w:tcW w:w="2506"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w:t>
            </w:r>
          </w:p>
        </w:tc>
      </w:tr>
      <w:tr w:rsidR="00E61479">
        <w:trPr>
          <w:trHeight w:val="144"/>
          <w:tblCellSpacing w:w="0" w:type="dxa"/>
        </w:trPr>
        <w:tc>
          <w:tcPr>
            <w:tcW w:w="975" w:type="dxa"/>
            <w:tcMar>
              <w:top w:w="50" w:type="dxa"/>
              <w:left w:w="100" w:type="dxa"/>
            </w:tcMar>
            <w:vAlign w:val="center"/>
          </w:tcPr>
          <w:p w:rsidR="00E61479" w:rsidRDefault="00335EB5">
            <w:pPr>
              <w:spacing w:after="0"/>
            </w:pPr>
            <w:r>
              <w:rPr>
                <w:rFonts w:ascii="Times New Roman" w:hAnsi="Times New Roman"/>
                <w:color w:val="000000"/>
                <w:sz w:val="24"/>
              </w:rPr>
              <w:t>1.4</w:t>
            </w:r>
          </w:p>
        </w:tc>
        <w:tc>
          <w:tcPr>
            <w:tcW w:w="4745"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Стихотворения поэтов Серебряного века (не менее трёх стихотворений двух поэтов по выбору). Например, стихотворения И. Ф. Анненского, К. Д. Бальмонта, А. Белого, В. Я. Брюсова, М. А. Волошина, И. Северянина, В. С. Соловьёва, Ф. К. Сологуба, В. В. Хлебникова и др.</w:t>
            </w:r>
          </w:p>
        </w:tc>
        <w:tc>
          <w:tcPr>
            <w:tcW w:w="2596"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3 </w:t>
            </w:r>
          </w:p>
        </w:tc>
        <w:tc>
          <w:tcPr>
            <w:tcW w:w="2174"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w:t>
            </w:r>
          </w:p>
        </w:tc>
      </w:tr>
      <w:tr w:rsidR="00E61479">
        <w:trPr>
          <w:trHeight w:val="144"/>
          <w:tblCellSpacing w:w="0" w:type="dxa"/>
        </w:trPr>
        <w:tc>
          <w:tcPr>
            <w:tcW w:w="0" w:type="auto"/>
            <w:gridSpan w:val="2"/>
            <w:tcMar>
              <w:top w:w="50" w:type="dxa"/>
              <w:left w:w="100" w:type="dxa"/>
            </w:tcMar>
            <w:vAlign w:val="center"/>
          </w:tcPr>
          <w:p w:rsidR="00E61479" w:rsidRDefault="00335EB5">
            <w:pPr>
              <w:spacing w:after="0"/>
              <w:ind w:left="135"/>
            </w:pPr>
            <w:r>
              <w:rPr>
                <w:rFonts w:ascii="Times New Roman" w:hAnsi="Times New Roman"/>
                <w:color w:val="000000"/>
                <w:sz w:val="24"/>
              </w:rPr>
              <w:t>Итого по разделу</w:t>
            </w:r>
          </w:p>
        </w:tc>
        <w:tc>
          <w:tcPr>
            <w:tcW w:w="2596"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16 </w:t>
            </w:r>
          </w:p>
        </w:tc>
        <w:tc>
          <w:tcPr>
            <w:tcW w:w="4680" w:type="dxa"/>
            <w:gridSpan w:val="2"/>
            <w:tcMar>
              <w:top w:w="50" w:type="dxa"/>
              <w:left w:w="100" w:type="dxa"/>
            </w:tcMar>
            <w:vAlign w:val="center"/>
          </w:tcPr>
          <w:p w:rsidR="00E61479" w:rsidRDefault="00E61479"/>
        </w:tc>
      </w:tr>
      <w:tr w:rsidR="00E61479">
        <w:trPr>
          <w:trHeight w:val="144"/>
          <w:tblCellSpacing w:w="0" w:type="dxa"/>
        </w:trPr>
        <w:tc>
          <w:tcPr>
            <w:tcW w:w="0" w:type="auto"/>
            <w:gridSpan w:val="5"/>
            <w:tcMar>
              <w:top w:w="50" w:type="dxa"/>
              <w:left w:w="100" w:type="dxa"/>
            </w:tcMar>
            <w:vAlign w:val="center"/>
          </w:tcPr>
          <w:p w:rsidR="00E61479" w:rsidRDefault="00335EB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E61479">
        <w:trPr>
          <w:trHeight w:val="144"/>
          <w:tblCellSpacing w:w="0" w:type="dxa"/>
        </w:trPr>
        <w:tc>
          <w:tcPr>
            <w:tcW w:w="975" w:type="dxa"/>
            <w:tcMar>
              <w:top w:w="50" w:type="dxa"/>
              <w:left w:w="100" w:type="dxa"/>
            </w:tcMar>
            <w:vAlign w:val="center"/>
          </w:tcPr>
          <w:p w:rsidR="00E61479" w:rsidRDefault="00335EB5">
            <w:pPr>
              <w:spacing w:after="0"/>
            </w:pPr>
            <w:r>
              <w:rPr>
                <w:rFonts w:ascii="Times New Roman" w:hAnsi="Times New Roman"/>
                <w:color w:val="000000"/>
                <w:sz w:val="24"/>
              </w:rPr>
              <w:t>2.1</w:t>
            </w:r>
          </w:p>
        </w:tc>
        <w:tc>
          <w:tcPr>
            <w:tcW w:w="4745" w:type="dxa"/>
            <w:tcMar>
              <w:top w:w="50" w:type="dxa"/>
              <w:left w:w="100" w:type="dxa"/>
            </w:tcMar>
            <w:vAlign w:val="center"/>
          </w:tcPr>
          <w:p w:rsidR="00E61479" w:rsidRDefault="00335EB5">
            <w:pPr>
              <w:spacing w:after="0"/>
              <w:ind w:left="135"/>
            </w:pPr>
            <w:r w:rsidRPr="0056195E">
              <w:rPr>
                <w:rFonts w:ascii="Times New Roman" w:hAnsi="Times New Roman"/>
                <w:color w:val="000000"/>
                <w:sz w:val="24"/>
                <w:lang w:val="ru-RU"/>
              </w:rPr>
              <w:t xml:space="preserve">И. А. Бунин. Стихотворения (не менее двух по выбору). </w:t>
            </w:r>
            <w:proofErr w:type="gramStart"/>
            <w:r w:rsidRPr="0056195E">
              <w:rPr>
                <w:rFonts w:ascii="Times New Roman" w:hAnsi="Times New Roman"/>
                <w:color w:val="000000"/>
                <w:sz w:val="24"/>
                <w:lang w:val="ru-RU"/>
              </w:rPr>
              <w:t xml:space="preserve">Например, «Алёнушка», </w:t>
            </w:r>
            <w:r w:rsidRPr="0056195E">
              <w:rPr>
                <w:rFonts w:ascii="Times New Roman" w:hAnsi="Times New Roman"/>
                <w:color w:val="000000"/>
                <w:sz w:val="24"/>
                <w:lang w:val="ru-RU"/>
              </w:rPr>
              <w:lastRenderedPageBreak/>
              <w:t>«Вечер», «Дурман», «И цветы, и шмели, и трава, и колосья…», «У птицы есть гнездо, у зверя есть нора…» и др. Рассказы (три по выбору).</w:t>
            </w:r>
            <w:proofErr w:type="gramEnd"/>
            <w:r w:rsidRPr="0056195E">
              <w:rPr>
                <w:rFonts w:ascii="Times New Roman" w:hAnsi="Times New Roman"/>
                <w:color w:val="000000"/>
                <w:sz w:val="24"/>
                <w:lang w:val="ru-RU"/>
              </w:rPr>
              <w:t xml:space="preserve"> </w:t>
            </w:r>
            <w:proofErr w:type="gramStart"/>
            <w:r w:rsidRPr="0056195E">
              <w:rPr>
                <w:rFonts w:ascii="Times New Roman" w:hAnsi="Times New Roman"/>
                <w:color w:val="000000"/>
                <w:sz w:val="24"/>
                <w:lang w:val="ru-RU"/>
              </w:rPr>
              <w:t xml:space="preserve">Например, «Антоновские яблоки», «Чистый понедельник», «Господин из Сан-Франциско», «Тёмные аллеи», «Лёгкое дыхание», «Солнечный удар» и др. </w:t>
            </w:r>
            <w:r>
              <w:rPr>
                <w:rFonts w:ascii="Times New Roman" w:hAnsi="Times New Roman"/>
                <w:color w:val="000000"/>
                <w:sz w:val="24"/>
              </w:rPr>
              <w:t>Книга очерков «Окаянные дни» (фрагменты)</w:t>
            </w:r>
            <w:proofErr w:type="gramEnd"/>
          </w:p>
        </w:tc>
        <w:tc>
          <w:tcPr>
            <w:tcW w:w="2596"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lastRenderedPageBreak/>
              <w:t xml:space="preserve"> 6 </w:t>
            </w:r>
          </w:p>
        </w:tc>
        <w:tc>
          <w:tcPr>
            <w:tcW w:w="2174"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1 </w:t>
            </w:r>
          </w:p>
        </w:tc>
        <w:tc>
          <w:tcPr>
            <w:tcW w:w="2506"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w:t>
            </w:r>
          </w:p>
        </w:tc>
      </w:tr>
      <w:tr w:rsidR="00E61479">
        <w:trPr>
          <w:trHeight w:val="144"/>
          <w:tblCellSpacing w:w="0" w:type="dxa"/>
        </w:trPr>
        <w:tc>
          <w:tcPr>
            <w:tcW w:w="975" w:type="dxa"/>
            <w:tcMar>
              <w:top w:w="50" w:type="dxa"/>
              <w:left w:w="100" w:type="dxa"/>
            </w:tcMar>
            <w:vAlign w:val="center"/>
          </w:tcPr>
          <w:p w:rsidR="00E61479" w:rsidRDefault="00335EB5">
            <w:pPr>
              <w:spacing w:after="0"/>
            </w:pPr>
            <w:r>
              <w:rPr>
                <w:rFonts w:ascii="Times New Roman" w:hAnsi="Times New Roman"/>
                <w:color w:val="000000"/>
                <w:sz w:val="24"/>
              </w:rPr>
              <w:lastRenderedPageBreak/>
              <w:t>2.2</w:t>
            </w:r>
          </w:p>
        </w:tc>
        <w:tc>
          <w:tcPr>
            <w:tcW w:w="4745" w:type="dxa"/>
            <w:tcMar>
              <w:top w:w="50" w:type="dxa"/>
              <w:left w:w="100" w:type="dxa"/>
            </w:tcMar>
            <w:vAlign w:val="center"/>
          </w:tcPr>
          <w:p w:rsidR="00E61479" w:rsidRDefault="00335EB5">
            <w:pPr>
              <w:spacing w:after="0"/>
              <w:ind w:left="135"/>
            </w:pPr>
            <w:r w:rsidRPr="0056195E">
              <w:rPr>
                <w:rFonts w:ascii="Times New Roman" w:hAnsi="Times New Roman"/>
                <w:color w:val="000000"/>
                <w:sz w:val="24"/>
                <w:lang w:val="ru-RU"/>
              </w:rPr>
              <w:t xml:space="preserve">А. А. Блок. Стихотворения (не менее пяти по выбору). Например, «Незнакомка», «Россия», «Ночь, улица, фонарь, аптека…», «Река раскинулась. </w:t>
            </w:r>
            <w:proofErr w:type="gramStart"/>
            <w:r w:rsidRPr="0056195E">
              <w:rPr>
                <w:rFonts w:ascii="Times New Roman" w:hAnsi="Times New Roman"/>
                <w:color w:val="000000"/>
                <w:sz w:val="24"/>
                <w:lang w:val="ru-RU"/>
              </w:rPr>
              <w:t>Течёт, грустит лениво…» (из цикла «На поле Куликовом»), «На железной дороге», «О доблестях, о подвигах, о славе...», «О, весна, без конца и без краю…», «О, я хочу безумно жить…», «Девушка пела в церковном хоре…», «В ресторане», «Вхожу я в тёмные храмы...», «Я – Гамлет.</w:t>
            </w:r>
            <w:proofErr w:type="gramEnd"/>
            <w:r w:rsidRPr="0056195E">
              <w:rPr>
                <w:rFonts w:ascii="Times New Roman" w:hAnsi="Times New Roman"/>
                <w:color w:val="000000"/>
                <w:sz w:val="24"/>
                <w:lang w:val="ru-RU"/>
              </w:rPr>
              <w:t xml:space="preserve"> </w:t>
            </w:r>
            <w:proofErr w:type="gramStart"/>
            <w:r w:rsidRPr="0056195E">
              <w:rPr>
                <w:rFonts w:ascii="Times New Roman" w:hAnsi="Times New Roman"/>
                <w:color w:val="000000"/>
                <w:sz w:val="24"/>
                <w:lang w:val="ru-RU"/>
              </w:rPr>
              <w:t xml:space="preserve">Холодеет кровь…», «Фабрика», «Русь», «Когда вы стоите на моём пути…», «Она пришла с мороза…», «Рождённые в года глухие…», «Пушкинскому Дому», «Скифы» и др. </w:t>
            </w:r>
            <w:r>
              <w:rPr>
                <w:rFonts w:ascii="Times New Roman" w:hAnsi="Times New Roman"/>
                <w:color w:val="000000"/>
                <w:sz w:val="24"/>
              </w:rPr>
              <w:t>Поэма «Двенадцать»</w:t>
            </w:r>
            <w:proofErr w:type="gramEnd"/>
          </w:p>
        </w:tc>
        <w:tc>
          <w:tcPr>
            <w:tcW w:w="2596"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6 </w:t>
            </w:r>
          </w:p>
        </w:tc>
        <w:tc>
          <w:tcPr>
            <w:tcW w:w="2174"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1 </w:t>
            </w:r>
          </w:p>
        </w:tc>
        <w:tc>
          <w:tcPr>
            <w:tcW w:w="2506"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w:t>
            </w:r>
          </w:p>
        </w:tc>
      </w:tr>
      <w:tr w:rsidR="00E61479">
        <w:trPr>
          <w:trHeight w:val="144"/>
          <w:tblCellSpacing w:w="0" w:type="dxa"/>
        </w:trPr>
        <w:tc>
          <w:tcPr>
            <w:tcW w:w="975" w:type="dxa"/>
            <w:tcMar>
              <w:top w:w="50" w:type="dxa"/>
              <w:left w:w="100" w:type="dxa"/>
            </w:tcMar>
            <w:vAlign w:val="center"/>
          </w:tcPr>
          <w:p w:rsidR="00E61479" w:rsidRDefault="00335EB5">
            <w:pPr>
              <w:spacing w:after="0"/>
            </w:pPr>
            <w:r>
              <w:rPr>
                <w:rFonts w:ascii="Times New Roman" w:hAnsi="Times New Roman"/>
                <w:color w:val="000000"/>
                <w:sz w:val="24"/>
              </w:rPr>
              <w:t>2.3</w:t>
            </w:r>
          </w:p>
        </w:tc>
        <w:tc>
          <w:tcPr>
            <w:tcW w:w="4745"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 xml:space="preserve">Н. С. Гумилёв. Стихотворения (не менее трёх по выбору). </w:t>
            </w:r>
            <w:proofErr w:type="gramStart"/>
            <w:r w:rsidRPr="0056195E">
              <w:rPr>
                <w:rFonts w:ascii="Times New Roman" w:hAnsi="Times New Roman"/>
                <w:color w:val="000000"/>
                <w:sz w:val="24"/>
                <w:lang w:val="ru-RU"/>
              </w:rPr>
              <w:t xml:space="preserve">Например, «Жираф», «Заблудившийся трамвай», «Капитаны», </w:t>
            </w:r>
            <w:r w:rsidRPr="0056195E">
              <w:rPr>
                <w:rFonts w:ascii="Times New Roman" w:hAnsi="Times New Roman"/>
                <w:color w:val="000000"/>
                <w:sz w:val="24"/>
                <w:lang w:val="ru-RU"/>
              </w:rPr>
              <w:lastRenderedPageBreak/>
              <w:t>«Пятистопные ямбы», «Слово», «Шестое чувство», «Андрей Рублёв» и др.</w:t>
            </w:r>
            <w:proofErr w:type="gramEnd"/>
          </w:p>
        </w:tc>
        <w:tc>
          <w:tcPr>
            <w:tcW w:w="2596"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2174"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w:t>
            </w:r>
          </w:p>
        </w:tc>
      </w:tr>
      <w:tr w:rsidR="00E61479">
        <w:trPr>
          <w:trHeight w:val="144"/>
          <w:tblCellSpacing w:w="0" w:type="dxa"/>
        </w:trPr>
        <w:tc>
          <w:tcPr>
            <w:tcW w:w="975" w:type="dxa"/>
            <w:tcMar>
              <w:top w:w="50" w:type="dxa"/>
              <w:left w:w="100" w:type="dxa"/>
            </w:tcMar>
            <w:vAlign w:val="center"/>
          </w:tcPr>
          <w:p w:rsidR="00E61479" w:rsidRDefault="00335EB5">
            <w:pPr>
              <w:spacing w:after="0"/>
            </w:pPr>
            <w:r>
              <w:rPr>
                <w:rFonts w:ascii="Times New Roman" w:hAnsi="Times New Roman"/>
                <w:color w:val="000000"/>
                <w:sz w:val="24"/>
              </w:rPr>
              <w:lastRenderedPageBreak/>
              <w:t>2.4</w:t>
            </w:r>
          </w:p>
        </w:tc>
        <w:tc>
          <w:tcPr>
            <w:tcW w:w="4745" w:type="dxa"/>
            <w:tcMar>
              <w:top w:w="50" w:type="dxa"/>
              <w:left w:w="100" w:type="dxa"/>
            </w:tcMar>
            <w:vAlign w:val="center"/>
          </w:tcPr>
          <w:p w:rsidR="00E61479" w:rsidRPr="00FF618C" w:rsidRDefault="00335EB5">
            <w:pPr>
              <w:spacing w:after="0"/>
              <w:ind w:left="135"/>
              <w:rPr>
                <w:lang w:val="ru-RU"/>
              </w:rPr>
            </w:pPr>
            <w:r w:rsidRPr="0056195E">
              <w:rPr>
                <w:rFonts w:ascii="Times New Roman" w:hAnsi="Times New Roman"/>
                <w:color w:val="000000"/>
                <w:sz w:val="24"/>
                <w:lang w:val="ru-RU"/>
              </w:rPr>
              <w:t xml:space="preserve">В. В. Маяковский. Стихотворения (не менее пяти по выбору). </w:t>
            </w:r>
            <w:proofErr w:type="gramStart"/>
            <w:r w:rsidRPr="0056195E">
              <w:rPr>
                <w:rFonts w:ascii="Times New Roman" w:hAnsi="Times New Roman"/>
                <w:color w:val="000000"/>
                <w:sz w:val="24"/>
                <w:lang w:val="ru-RU"/>
              </w:rPr>
              <w:t>Например, «А вы могли бы?», «Нате!», «Послушайте!», «Лиличка!», «Юбилейное», «Прозаседавшиеся», «Письмо Татьяне Яковлевой», «Скрипка и немножко нервно», «Дешёвая распродажа», «Левый марш», «Сергею Есенину», «Товарищу Нетте, пароходу и человеку» и др. Поэмы «Облако в штанах», «Во весь голос.</w:t>
            </w:r>
            <w:proofErr w:type="gramEnd"/>
            <w:r w:rsidRPr="0056195E">
              <w:rPr>
                <w:rFonts w:ascii="Times New Roman" w:hAnsi="Times New Roman"/>
                <w:color w:val="000000"/>
                <w:sz w:val="24"/>
                <w:lang w:val="ru-RU"/>
              </w:rPr>
              <w:t xml:space="preserve"> </w:t>
            </w:r>
            <w:r w:rsidRPr="00FF618C">
              <w:rPr>
                <w:rFonts w:ascii="Times New Roman" w:hAnsi="Times New Roman"/>
                <w:color w:val="000000"/>
                <w:sz w:val="24"/>
                <w:lang w:val="ru-RU"/>
              </w:rPr>
              <w:t>Первое вступление в поэму»</w:t>
            </w:r>
          </w:p>
        </w:tc>
        <w:tc>
          <w:tcPr>
            <w:tcW w:w="2596" w:type="dxa"/>
            <w:tcMar>
              <w:top w:w="50" w:type="dxa"/>
              <w:left w:w="100" w:type="dxa"/>
            </w:tcMar>
            <w:vAlign w:val="center"/>
          </w:tcPr>
          <w:p w:rsidR="00E61479" w:rsidRDefault="00335EB5">
            <w:pPr>
              <w:spacing w:after="0"/>
              <w:ind w:left="135"/>
              <w:jc w:val="center"/>
            </w:pPr>
            <w:r w:rsidRPr="00FF618C">
              <w:rPr>
                <w:rFonts w:ascii="Times New Roman" w:hAnsi="Times New Roman"/>
                <w:color w:val="000000"/>
                <w:sz w:val="24"/>
                <w:lang w:val="ru-RU"/>
              </w:rPr>
              <w:t xml:space="preserve"> </w:t>
            </w:r>
            <w:r>
              <w:rPr>
                <w:rFonts w:ascii="Times New Roman" w:hAnsi="Times New Roman"/>
                <w:color w:val="000000"/>
                <w:sz w:val="24"/>
              </w:rPr>
              <w:t xml:space="preserve">6 </w:t>
            </w:r>
          </w:p>
        </w:tc>
        <w:tc>
          <w:tcPr>
            <w:tcW w:w="2174"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1 </w:t>
            </w:r>
          </w:p>
        </w:tc>
        <w:tc>
          <w:tcPr>
            <w:tcW w:w="2506"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w:t>
            </w:r>
          </w:p>
        </w:tc>
      </w:tr>
      <w:tr w:rsidR="00E61479">
        <w:trPr>
          <w:trHeight w:val="144"/>
          <w:tblCellSpacing w:w="0" w:type="dxa"/>
        </w:trPr>
        <w:tc>
          <w:tcPr>
            <w:tcW w:w="975" w:type="dxa"/>
            <w:tcMar>
              <w:top w:w="50" w:type="dxa"/>
              <w:left w:w="100" w:type="dxa"/>
            </w:tcMar>
            <w:vAlign w:val="center"/>
          </w:tcPr>
          <w:p w:rsidR="00E61479" w:rsidRDefault="00335EB5">
            <w:pPr>
              <w:spacing w:after="0"/>
            </w:pPr>
            <w:r>
              <w:rPr>
                <w:rFonts w:ascii="Times New Roman" w:hAnsi="Times New Roman"/>
                <w:color w:val="000000"/>
                <w:sz w:val="24"/>
              </w:rPr>
              <w:t>2.5</w:t>
            </w:r>
          </w:p>
        </w:tc>
        <w:tc>
          <w:tcPr>
            <w:tcW w:w="4745" w:type="dxa"/>
            <w:tcMar>
              <w:top w:w="50" w:type="dxa"/>
              <w:left w:w="100" w:type="dxa"/>
            </w:tcMar>
            <w:vAlign w:val="center"/>
          </w:tcPr>
          <w:p w:rsidR="00E61479" w:rsidRDefault="00335EB5">
            <w:pPr>
              <w:spacing w:after="0"/>
              <w:ind w:left="135"/>
            </w:pPr>
            <w:r w:rsidRPr="0056195E">
              <w:rPr>
                <w:rFonts w:ascii="Times New Roman" w:hAnsi="Times New Roman"/>
                <w:color w:val="000000"/>
                <w:sz w:val="24"/>
                <w:lang w:val="ru-RU"/>
              </w:rPr>
              <w:t>С. А. Есенин. Стихотворения (не менее пяти по выбору). Например, «Гой ты, Русь, моя родная!..», «Письмо матери», «Собаке Качалова», «Спит ковыль</w:t>
            </w:r>
            <w:proofErr w:type="gramStart"/>
            <w:r w:rsidRPr="0056195E">
              <w:rPr>
                <w:rFonts w:ascii="Times New Roman" w:hAnsi="Times New Roman"/>
                <w:color w:val="000000"/>
                <w:sz w:val="24"/>
                <w:lang w:val="ru-RU"/>
              </w:rPr>
              <w:t>.Р</w:t>
            </w:r>
            <w:proofErr w:type="gramEnd"/>
            <w:r w:rsidRPr="0056195E">
              <w:rPr>
                <w:rFonts w:ascii="Times New Roman" w:hAnsi="Times New Roman"/>
                <w:color w:val="000000"/>
                <w:sz w:val="24"/>
                <w:lang w:val="ru-RU"/>
              </w:rPr>
              <w:t xml:space="preserve">авнина дорогая…», «Шаганэ ты моя, Шаганэ…», «Не жалею, не зову, не плачу…», «Я последний поэт деревни…», «Русь Советская», «Низкий дом с голубыми ставнями...», «Не бродить, не мять в кустах багряных…», «Клён ты мой опавший…», «Отговорила роща золотая…», «Мы теперь уходим понемногу…», «О красном вечере задумалась дорога…», «Запели тёсаные дроги…», «Русь», «Пушкину», «Я иду долиной. На затылке кепи...», «До </w:t>
            </w:r>
            <w:r w:rsidRPr="0056195E">
              <w:rPr>
                <w:rFonts w:ascii="Times New Roman" w:hAnsi="Times New Roman"/>
                <w:color w:val="000000"/>
                <w:sz w:val="24"/>
                <w:lang w:val="ru-RU"/>
              </w:rPr>
              <w:lastRenderedPageBreak/>
              <w:t xml:space="preserve">свиданья, друг мой, до свиданья!..» и др. </w:t>
            </w:r>
            <w:r>
              <w:rPr>
                <w:rFonts w:ascii="Times New Roman" w:hAnsi="Times New Roman"/>
                <w:color w:val="000000"/>
                <w:sz w:val="24"/>
              </w:rPr>
              <w:t>Поэма «Чёрный человек»</w:t>
            </w:r>
          </w:p>
        </w:tc>
        <w:tc>
          <w:tcPr>
            <w:tcW w:w="2596"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lastRenderedPageBreak/>
              <w:t xml:space="preserve"> 6 </w:t>
            </w:r>
          </w:p>
        </w:tc>
        <w:tc>
          <w:tcPr>
            <w:tcW w:w="2174"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w:t>
            </w:r>
          </w:p>
        </w:tc>
      </w:tr>
      <w:tr w:rsidR="00E61479">
        <w:trPr>
          <w:trHeight w:val="144"/>
          <w:tblCellSpacing w:w="0" w:type="dxa"/>
        </w:trPr>
        <w:tc>
          <w:tcPr>
            <w:tcW w:w="975" w:type="dxa"/>
            <w:tcMar>
              <w:top w:w="50" w:type="dxa"/>
              <w:left w:w="100" w:type="dxa"/>
            </w:tcMar>
            <w:vAlign w:val="center"/>
          </w:tcPr>
          <w:p w:rsidR="00E61479" w:rsidRDefault="00335EB5">
            <w:pPr>
              <w:spacing w:after="0"/>
            </w:pPr>
            <w:r>
              <w:rPr>
                <w:rFonts w:ascii="Times New Roman" w:hAnsi="Times New Roman"/>
                <w:color w:val="000000"/>
                <w:sz w:val="24"/>
              </w:rPr>
              <w:lastRenderedPageBreak/>
              <w:t>2.6</w:t>
            </w:r>
          </w:p>
        </w:tc>
        <w:tc>
          <w:tcPr>
            <w:tcW w:w="4745"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О. Э. Мандельштам. Стихотворения (не менее пяти по выбору). Например, «Бессонница. Гомер. Тугие паруса…», «За гремучую доблесть грядущих веков…», «Ленинград», «Мы живём, под собою не чуя страны…», «</w:t>
            </w:r>
            <w:r>
              <w:rPr>
                <w:rFonts w:ascii="Times New Roman" w:hAnsi="Times New Roman"/>
                <w:color w:val="000000"/>
                <w:sz w:val="24"/>
              </w:rPr>
              <w:t>Notre</w:t>
            </w:r>
            <w:r w:rsidRPr="0056195E">
              <w:rPr>
                <w:rFonts w:ascii="Times New Roman" w:hAnsi="Times New Roman"/>
                <w:color w:val="000000"/>
                <w:sz w:val="24"/>
                <w:lang w:val="ru-RU"/>
              </w:rPr>
              <w:t xml:space="preserve"> </w:t>
            </w:r>
            <w:r>
              <w:rPr>
                <w:rFonts w:ascii="Times New Roman" w:hAnsi="Times New Roman"/>
                <w:color w:val="000000"/>
                <w:sz w:val="24"/>
              </w:rPr>
              <w:t>Dame</w:t>
            </w:r>
            <w:r w:rsidRPr="0056195E">
              <w:rPr>
                <w:rFonts w:ascii="Times New Roman" w:hAnsi="Times New Roman"/>
                <w:color w:val="000000"/>
                <w:sz w:val="24"/>
                <w:lang w:val="ru-RU"/>
              </w:rPr>
              <w:t xml:space="preserve">», «Айя-София», «Невыразимая печаль…», «Золотистого мёда струя из бутылки текла…», «Я не </w:t>
            </w:r>
            <w:proofErr w:type="gramStart"/>
            <w:r w:rsidRPr="0056195E">
              <w:rPr>
                <w:rFonts w:ascii="Times New Roman" w:hAnsi="Times New Roman"/>
                <w:color w:val="000000"/>
                <w:sz w:val="24"/>
                <w:lang w:val="ru-RU"/>
              </w:rPr>
              <w:t>слыхал</w:t>
            </w:r>
            <w:proofErr w:type="gramEnd"/>
            <w:r w:rsidRPr="0056195E">
              <w:rPr>
                <w:rFonts w:ascii="Times New Roman" w:hAnsi="Times New Roman"/>
                <w:color w:val="000000"/>
                <w:sz w:val="24"/>
                <w:lang w:val="ru-RU"/>
              </w:rPr>
              <w:t xml:space="preserve"> рассказов Оссиана…», «Нет, никогда ничей я не был современник…», «Я к губам подношу эту зелень…» и др.</w:t>
            </w:r>
          </w:p>
        </w:tc>
        <w:tc>
          <w:tcPr>
            <w:tcW w:w="2596"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4 </w:t>
            </w:r>
          </w:p>
        </w:tc>
        <w:tc>
          <w:tcPr>
            <w:tcW w:w="2174"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w:t>
            </w:r>
          </w:p>
        </w:tc>
      </w:tr>
      <w:tr w:rsidR="00E61479">
        <w:trPr>
          <w:trHeight w:val="144"/>
          <w:tblCellSpacing w:w="0" w:type="dxa"/>
        </w:trPr>
        <w:tc>
          <w:tcPr>
            <w:tcW w:w="975" w:type="dxa"/>
            <w:tcMar>
              <w:top w:w="50" w:type="dxa"/>
              <w:left w:w="100" w:type="dxa"/>
            </w:tcMar>
            <w:vAlign w:val="center"/>
          </w:tcPr>
          <w:p w:rsidR="00E61479" w:rsidRDefault="00335EB5">
            <w:pPr>
              <w:spacing w:after="0"/>
            </w:pPr>
            <w:r>
              <w:rPr>
                <w:rFonts w:ascii="Times New Roman" w:hAnsi="Times New Roman"/>
                <w:color w:val="000000"/>
                <w:sz w:val="24"/>
              </w:rPr>
              <w:t>2.7</w:t>
            </w:r>
          </w:p>
        </w:tc>
        <w:tc>
          <w:tcPr>
            <w:tcW w:w="4745"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М. И. Цветаева. Стихотворения (не менее пяти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«Стихи к Блоку» («Имя твоё — птица в руке…»), «Генералам двенадцатого года», «</w:t>
            </w:r>
            <w:proofErr w:type="gramStart"/>
            <w:r w:rsidRPr="0056195E">
              <w:rPr>
                <w:rFonts w:ascii="Times New Roman" w:hAnsi="Times New Roman"/>
                <w:color w:val="000000"/>
                <w:sz w:val="24"/>
                <w:lang w:val="ru-RU"/>
              </w:rPr>
              <w:t>Уж</w:t>
            </w:r>
            <w:proofErr w:type="gramEnd"/>
            <w:r w:rsidRPr="0056195E">
              <w:rPr>
                <w:rFonts w:ascii="Times New Roman" w:hAnsi="Times New Roman"/>
                <w:color w:val="000000"/>
                <w:sz w:val="24"/>
                <w:lang w:val="ru-RU"/>
              </w:rPr>
              <w:t xml:space="preserve"> сколько их упало в эту бездну…», «Расстояние: вёрсты, мили…», «Красною кистью…», «Семь холмов — как семь колоколов!..» (из цикла «Стихи о Москве») и др. Очерк «Мой Пушкин»</w:t>
            </w:r>
          </w:p>
        </w:tc>
        <w:tc>
          <w:tcPr>
            <w:tcW w:w="2596"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5 </w:t>
            </w:r>
          </w:p>
        </w:tc>
        <w:tc>
          <w:tcPr>
            <w:tcW w:w="2174"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1 </w:t>
            </w:r>
          </w:p>
        </w:tc>
        <w:tc>
          <w:tcPr>
            <w:tcW w:w="2506"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w:t>
            </w:r>
          </w:p>
        </w:tc>
      </w:tr>
      <w:tr w:rsidR="00E61479">
        <w:trPr>
          <w:trHeight w:val="144"/>
          <w:tblCellSpacing w:w="0" w:type="dxa"/>
        </w:trPr>
        <w:tc>
          <w:tcPr>
            <w:tcW w:w="975" w:type="dxa"/>
            <w:tcMar>
              <w:top w:w="50" w:type="dxa"/>
              <w:left w:w="100" w:type="dxa"/>
            </w:tcMar>
            <w:vAlign w:val="center"/>
          </w:tcPr>
          <w:p w:rsidR="00E61479" w:rsidRDefault="00335EB5">
            <w:pPr>
              <w:spacing w:after="0"/>
            </w:pPr>
            <w:r>
              <w:rPr>
                <w:rFonts w:ascii="Times New Roman" w:hAnsi="Times New Roman"/>
                <w:color w:val="000000"/>
                <w:sz w:val="24"/>
              </w:rPr>
              <w:lastRenderedPageBreak/>
              <w:t>2.8</w:t>
            </w:r>
          </w:p>
        </w:tc>
        <w:tc>
          <w:tcPr>
            <w:tcW w:w="4745" w:type="dxa"/>
            <w:tcMar>
              <w:top w:w="50" w:type="dxa"/>
              <w:left w:w="100" w:type="dxa"/>
            </w:tcMar>
            <w:vAlign w:val="center"/>
          </w:tcPr>
          <w:p w:rsidR="00E61479" w:rsidRDefault="00335EB5">
            <w:pPr>
              <w:spacing w:after="0"/>
              <w:ind w:left="135"/>
            </w:pPr>
            <w:r w:rsidRPr="0056195E">
              <w:rPr>
                <w:rFonts w:ascii="Times New Roman" w:hAnsi="Times New Roman"/>
                <w:color w:val="000000"/>
                <w:sz w:val="24"/>
                <w:lang w:val="ru-RU"/>
              </w:rPr>
              <w:t xml:space="preserve">А. А. Ахматова. Стихотворения (не менее пяти по выбору). Например, «Песня последней встречи», «Сжала руки под тёмной вуалью…», «Смуглый отрок бродил по аллеям…», «Мне голос был. </w:t>
            </w:r>
            <w:proofErr w:type="gramStart"/>
            <w:r w:rsidRPr="0056195E">
              <w:rPr>
                <w:rFonts w:ascii="Times New Roman" w:hAnsi="Times New Roman"/>
                <w:color w:val="000000"/>
                <w:sz w:val="24"/>
                <w:lang w:val="ru-RU"/>
              </w:rPr>
              <w:t xml:space="preserve">Он звал утешно…», «Не с теми я, кто бросил землю...», «Мужество», «Приморский сонет», «Родная земля», «Сероглазый король», «Вечером», «Все мы бражники здесь, блудницы…», «Всё расхищено, предано, продано…», «Я научилась просто, мудро жить…», «Заплаканная осень, как вдова...», «Перед весной бывают дни такие...», «Мне ни к чему одические рати…», «Творчество», «Муза» («Когда я ночью жду её прихода…») и др. </w:t>
            </w:r>
            <w:r>
              <w:rPr>
                <w:rFonts w:ascii="Times New Roman" w:hAnsi="Times New Roman"/>
                <w:color w:val="000000"/>
                <w:sz w:val="24"/>
              </w:rPr>
              <w:t>Поэма «Реквием»</w:t>
            </w:r>
            <w:proofErr w:type="gramEnd"/>
          </w:p>
        </w:tc>
        <w:tc>
          <w:tcPr>
            <w:tcW w:w="2596"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6 </w:t>
            </w:r>
          </w:p>
        </w:tc>
        <w:tc>
          <w:tcPr>
            <w:tcW w:w="2174"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1 </w:t>
            </w:r>
          </w:p>
        </w:tc>
        <w:tc>
          <w:tcPr>
            <w:tcW w:w="2506"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w:t>
            </w:r>
          </w:p>
        </w:tc>
      </w:tr>
      <w:tr w:rsidR="00E61479">
        <w:trPr>
          <w:trHeight w:val="144"/>
          <w:tblCellSpacing w:w="0" w:type="dxa"/>
        </w:trPr>
        <w:tc>
          <w:tcPr>
            <w:tcW w:w="975" w:type="dxa"/>
            <w:tcMar>
              <w:top w:w="50" w:type="dxa"/>
              <w:left w:w="100" w:type="dxa"/>
            </w:tcMar>
            <w:vAlign w:val="center"/>
          </w:tcPr>
          <w:p w:rsidR="00E61479" w:rsidRDefault="00335EB5">
            <w:pPr>
              <w:spacing w:after="0"/>
            </w:pPr>
            <w:r>
              <w:rPr>
                <w:rFonts w:ascii="Times New Roman" w:hAnsi="Times New Roman"/>
                <w:color w:val="000000"/>
                <w:sz w:val="24"/>
              </w:rPr>
              <w:t>2.9</w:t>
            </w:r>
          </w:p>
        </w:tc>
        <w:tc>
          <w:tcPr>
            <w:tcW w:w="4745"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Е. И. Замятин. Роман «Мы»</w:t>
            </w:r>
          </w:p>
        </w:tc>
        <w:tc>
          <w:tcPr>
            <w:tcW w:w="2596"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3 </w:t>
            </w:r>
          </w:p>
        </w:tc>
        <w:tc>
          <w:tcPr>
            <w:tcW w:w="2174"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w:t>
            </w:r>
          </w:p>
        </w:tc>
      </w:tr>
      <w:tr w:rsidR="00E61479">
        <w:trPr>
          <w:trHeight w:val="144"/>
          <w:tblCellSpacing w:w="0" w:type="dxa"/>
        </w:trPr>
        <w:tc>
          <w:tcPr>
            <w:tcW w:w="975" w:type="dxa"/>
            <w:tcMar>
              <w:top w:w="50" w:type="dxa"/>
              <w:left w:w="100" w:type="dxa"/>
            </w:tcMar>
            <w:vAlign w:val="center"/>
          </w:tcPr>
          <w:p w:rsidR="00E61479" w:rsidRDefault="00335EB5">
            <w:pPr>
              <w:spacing w:after="0"/>
            </w:pPr>
            <w:r>
              <w:rPr>
                <w:rFonts w:ascii="Times New Roman" w:hAnsi="Times New Roman"/>
                <w:color w:val="000000"/>
                <w:sz w:val="24"/>
              </w:rPr>
              <w:t>2.10</w:t>
            </w:r>
          </w:p>
        </w:tc>
        <w:tc>
          <w:tcPr>
            <w:tcW w:w="4745"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Н.А. Островский. Роман «Как закалялась сталь» (избранные главы)</w:t>
            </w:r>
          </w:p>
        </w:tc>
        <w:tc>
          <w:tcPr>
            <w:tcW w:w="2596"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2 </w:t>
            </w:r>
          </w:p>
        </w:tc>
        <w:tc>
          <w:tcPr>
            <w:tcW w:w="2174"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w:t>
            </w:r>
          </w:p>
        </w:tc>
      </w:tr>
      <w:tr w:rsidR="00E61479">
        <w:trPr>
          <w:trHeight w:val="144"/>
          <w:tblCellSpacing w:w="0" w:type="dxa"/>
        </w:trPr>
        <w:tc>
          <w:tcPr>
            <w:tcW w:w="975" w:type="dxa"/>
            <w:tcMar>
              <w:top w:w="50" w:type="dxa"/>
              <w:left w:w="100" w:type="dxa"/>
            </w:tcMar>
            <w:vAlign w:val="center"/>
          </w:tcPr>
          <w:p w:rsidR="00E61479" w:rsidRDefault="00335EB5">
            <w:pPr>
              <w:spacing w:after="0"/>
            </w:pPr>
            <w:r>
              <w:rPr>
                <w:rFonts w:ascii="Times New Roman" w:hAnsi="Times New Roman"/>
                <w:color w:val="000000"/>
                <w:sz w:val="24"/>
              </w:rPr>
              <w:t>2.11</w:t>
            </w:r>
          </w:p>
        </w:tc>
        <w:tc>
          <w:tcPr>
            <w:tcW w:w="4745"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М. А. Шолохов. Роман-эпопея «Тихий Дон»</w:t>
            </w:r>
          </w:p>
        </w:tc>
        <w:tc>
          <w:tcPr>
            <w:tcW w:w="2596"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6 </w:t>
            </w:r>
          </w:p>
        </w:tc>
        <w:tc>
          <w:tcPr>
            <w:tcW w:w="2174"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1 </w:t>
            </w:r>
          </w:p>
        </w:tc>
        <w:tc>
          <w:tcPr>
            <w:tcW w:w="2506"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w:t>
            </w:r>
          </w:p>
        </w:tc>
      </w:tr>
      <w:tr w:rsidR="00E61479">
        <w:trPr>
          <w:trHeight w:val="144"/>
          <w:tblCellSpacing w:w="0" w:type="dxa"/>
        </w:trPr>
        <w:tc>
          <w:tcPr>
            <w:tcW w:w="975" w:type="dxa"/>
            <w:tcMar>
              <w:top w:w="50" w:type="dxa"/>
              <w:left w:w="100" w:type="dxa"/>
            </w:tcMar>
            <w:vAlign w:val="center"/>
          </w:tcPr>
          <w:p w:rsidR="00E61479" w:rsidRDefault="00335EB5">
            <w:pPr>
              <w:spacing w:after="0"/>
            </w:pPr>
            <w:r>
              <w:rPr>
                <w:rFonts w:ascii="Times New Roman" w:hAnsi="Times New Roman"/>
                <w:color w:val="000000"/>
                <w:sz w:val="24"/>
              </w:rPr>
              <w:t>2.12</w:t>
            </w:r>
          </w:p>
        </w:tc>
        <w:tc>
          <w:tcPr>
            <w:tcW w:w="4745"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В. В. Набоков. Рассказы, повести, романы «Машенька»</w:t>
            </w:r>
          </w:p>
        </w:tc>
        <w:tc>
          <w:tcPr>
            <w:tcW w:w="2596"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2 </w:t>
            </w:r>
          </w:p>
        </w:tc>
        <w:tc>
          <w:tcPr>
            <w:tcW w:w="2174"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w:t>
            </w:r>
          </w:p>
        </w:tc>
      </w:tr>
      <w:tr w:rsidR="00E61479">
        <w:trPr>
          <w:trHeight w:val="144"/>
          <w:tblCellSpacing w:w="0" w:type="dxa"/>
        </w:trPr>
        <w:tc>
          <w:tcPr>
            <w:tcW w:w="975" w:type="dxa"/>
            <w:tcMar>
              <w:top w:w="50" w:type="dxa"/>
              <w:left w:w="100" w:type="dxa"/>
            </w:tcMar>
            <w:vAlign w:val="center"/>
          </w:tcPr>
          <w:p w:rsidR="00E61479" w:rsidRDefault="00335EB5">
            <w:pPr>
              <w:spacing w:after="0"/>
            </w:pPr>
            <w:r>
              <w:rPr>
                <w:rFonts w:ascii="Times New Roman" w:hAnsi="Times New Roman"/>
                <w:color w:val="000000"/>
                <w:sz w:val="24"/>
              </w:rPr>
              <w:t>2.13</w:t>
            </w:r>
          </w:p>
        </w:tc>
        <w:tc>
          <w:tcPr>
            <w:tcW w:w="4745"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 xml:space="preserve">М. А. Булгаков. Романы «Мастер и Маргарита». Рассказы, повести, пьесы (одно произведение по выбору). Например, рассказы из книги «Записки </w:t>
            </w:r>
            <w:r w:rsidRPr="0056195E">
              <w:rPr>
                <w:rFonts w:ascii="Times New Roman" w:hAnsi="Times New Roman"/>
                <w:color w:val="000000"/>
                <w:sz w:val="24"/>
                <w:lang w:val="ru-RU"/>
              </w:rPr>
              <w:lastRenderedPageBreak/>
              <w:t>юного врача», «Записки на манжетах», «Дни Турбиных», «Бег» и др.</w:t>
            </w:r>
          </w:p>
        </w:tc>
        <w:tc>
          <w:tcPr>
            <w:tcW w:w="2596"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lastRenderedPageBreak/>
              <w:t xml:space="preserve"> </w:t>
            </w:r>
            <w:r>
              <w:rPr>
                <w:rFonts w:ascii="Times New Roman" w:hAnsi="Times New Roman"/>
                <w:color w:val="000000"/>
                <w:sz w:val="24"/>
              </w:rPr>
              <w:t xml:space="preserve">7 </w:t>
            </w:r>
          </w:p>
        </w:tc>
        <w:tc>
          <w:tcPr>
            <w:tcW w:w="2174"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1 </w:t>
            </w:r>
          </w:p>
        </w:tc>
        <w:tc>
          <w:tcPr>
            <w:tcW w:w="2506"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w:t>
            </w:r>
          </w:p>
        </w:tc>
      </w:tr>
      <w:tr w:rsidR="00E61479">
        <w:trPr>
          <w:trHeight w:val="144"/>
          <w:tblCellSpacing w:w="0" w:type="dxa"/>
        </w:trPr>
        <w:tc>
          <w:tcPr>
            <w:tcW w:w="975" w:type="dxa"/>
            <w:tcMar>
              <w:top w:w="50" w:type="dxa"/>
              <w:left w:w="100" w:type="dxa"/>
            </w:tcMar>
            <w:vAlign w:val="center"/>
          </w:tcPr>
          <w:p w:rsidR="00E61479" w:rsidRDefault="00335EB5">
            <w:pPr>
              <w:spacing w:after="0"/>
            </w:pPr>
            <w:r>
              <w:rPr>
                <w:rFonts w:ascii="Times New Roman" w:hAnsi="Times New Roman"/>
                <w:color w:val="000000"/>
                <w:sz w:val="24"/>
              </w:rPr>
              <w:lastRenderedPageBreak/>
              <w:t>2.14</w:t>
            </w:r>
          </w:p>
        </w:tc>
        <w:tc>
          <w:tcPr>
            <w:tcW w:w="4745"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А. П. Платонов. Рассказы и повести (два произведения по выбору). Например, «В прекрасном и яростном мире», «Котлован», «Возвращение», «Река Потудань», «Сокровенный человек» и др.</w:t>
            </w:r>
          </w:p>
        </w:tc>
        <w:tc>
          <w:tcPr>
            <w:tcW w:w="2596"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4 </w:t>
            </w:r>
          </w:p>
        </w:tc>
        <w:tc>
          <w:tcPr>
            <w:tcW w:w="2174"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w:t>
            </w:r>
          </w:p>
        </w:tc>
      </w:tr>
      <w:tr w:rsidR="00E61479">
        <w:trPr>
          <w:trHeight w:val="144"/>
          <w:tblCellSpacing w:w="0" w:type="dxa"/>
        </w:trPr>
        <w:tc>
          <w:tcPr>
            <w:tcW w:w="975" w:type="dxa"/>
            <w:tcMar>
              <w:top w:w="50" w:type="dxa"/>
              <w:left w:w="100" w:type="dxa"/>
            </w:tcMar>
            <w:vAlign w:val="center"/>
          </w:tcPr>
          <w:p w:rsidR="00E61479" w:rsidRDefault="00335EB5">
            <w:pPr>
              <w:spacing w:after="0"/>
            </w:pPr>
            <w:r>
              <w:rPr>
                <w:rFonts w:ascii="Times New Roman" w:hAnsi="Times New Roman"/>
                <w:color w:val="000000"/>
                <w:sz w:val="24"/>
              </w:rPr>
              <w:t>2.15</w:t>
            </w:r>
          </w:p>
        </w:tc>
        <w:tc>
          <w:tcPr>
            <w:tcW w:w="4745" w:type="dxa"/>
            <w:tcMar>
              <w:top w:w="50" w:type="dxa"/>
              <w:left w:w="100" w:type="dxa"/>
            </w:tcMar>
            <w:vAlign w:val="center"/>
          </w:tcPr>
          <w:p w:rsidR="00E61479" w:rsidRDefault="00335EB5">
            <w:pPr>
              <w:spacing w:after="0"/>
              <w:ind w:left="135"/>
            </w:pPr>
            <w:r w:rsidRPr="0056195E">
              <w:rPr>
                <w:rFonts w:ascii="Times New Roman" w:hAnsi="Times New Roman"/>
                <w:color w:val="000000"/>
                <w:sz w:val="24"/>
                <w:lang w:val="ru-RU"/>
              </w:rPr>
              <w:t xml:space="preserve">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«О сущем», «В тот день, когда окончилась война…», «Я убит </w:t>
            </w:r>
            <w:proofErr w:type="gramStart"/>
            <w:r w:rsidRPr="0056195E">
              <w:rPr>
                <w:rFonts w:ascii="Times New Roman" w:hAnsi="Times New Roman"/>
                <w:color w:val="000000"/>
                <w:sz w:val="24"/>
                <w:lang w:val="ru-RU"/>
              </w:rPr>
              <w:t>подо</w:t>
            </w:r>
            <w:proofErr w:type="gramEnd"/>
            <w:r w:rsidRPr="0056195E">
              <w:rPr>
                <w:rFonts w:ascii="Times New Roman" w:hAnsi="Times New Roman"/>
                <w:color w:val="000000"/>
                <w:sz w:val="24"/>
                <w:lang w:val="ru-RU"/>
              </w:rPr>
              <w:t xml:space="preserve"> Ржевом», «Памяти Гагарина» и др. </w:t>
            </w:r>
            <w:r>
              <w:rPr>
                <w:rFonts w:ascii="Times New Roman" w:hAnsi="Times New Roman"/>
                <w:color w:val="000000"/>
                <w:sz w:val="24"/>
              </w:rPr>
              <w:t>Поэма «По праву памяти»</w:t>
            </w:r>
          </w:p>
        </w:tc>
        <w:tc>
          <w:tcPr>
            <w:tcW w:w="2596"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4 </w:t>
            </w:r>
          </w:p>
        </w:tc>
        <w:tc>
          <w:tcPr>
            <w:tcW w:w="2174"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w:t>
            </w:r>
          </w:p>
        </w:tc>
      </w:tr>
      <w:tr w:rsidR="00E61479">
        <w:trPr>
          <w:trHeight w:val="144"/>
          <w:tblCellSpacing w:w="0" w:type="dxa"/>
        </w:trPr>
        <w:tc>
          <w:tcPr>
            <w:tcW w:w="975" w:type="dxa"/>
            <w:tcMar>
              <w:top w:w="50" w:type="dxa"/>
              <w:left w:w="100" w:type="dxa"/>
            </w:tcMar>
            <w:vAlign w:val="center"/>
          </w:tcPr>
          <w:p w:rsidR="00E61479" w:rsidRDefault="00335EB5">
            <w:pPr>
              <w:spacing w:after="0"/>
            </w:pPr>
            <w:r>
              <w:rPr>
                <w:rFonts w:ascii="Times New Roman" w:hAnsi="Times New Roman"/>
                <w:color w:val="000000"/>
                <w:sz w:val="24"/>
              </w:rPr>
              <w:t>2.16</w:t>
            </w:r>
          </w:p>
        </w:tc>
        <w:tc>
          <w:tcPr>
            <w:tcW w:w="4745"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Проза о Великой Отечественной войне (по одному произведению не менее чем трёх писателей по выбору). Например, В. П. Астафьев. «Пастух и пастушка», «Звездопад»; Ю. В. Бондарев</w:t>
            </w:r>
            <w:proofErr w:type="gramStart"/>
            <w:r w:rsidRPr="0056195E">
              <w:rPr>
                <w:rFonts w:ascii="Times New Roman" w:hAnsi="Times New Roman"/>
                <w:color w:val="000000"/>
                <w:sz w:val="24"/>
                <w:lang w:val="ru-RU"/>
              </w:rPr>
              <w:t>.«</w:t>
            </w:r>
            <w:proofErr w:type="gramEnd"/>
            <w:r w:rsidRPr="0056195E">
              <w:rPr>
                <w:rFonts w:ascii="Times New Roman" w:hAnsi="Times New Roman"/>
                <w:color w:val="000000"/>
                <w:sz w:val="24"/>
                <w:lang w:val="ru-RU"/>
              </w:rPr>
              <w:t xml:space="preserve">Горячий снег»; В. В. Быков.«Обелиск», «Сотников», «Альпийская баллада»; Б. Л. Васильев. «А зори здесь тихие», «В списках не значился», «Завтра была война», «Летят мои кони»; К. Д. Воробьёв. «Убиты под Москвой», «Это мы, Господи!»; В. Л. Кондратьев. </w:t>
            </w:r>
            <w:r w:rsidRPr="0056195E">
              <w:rPr>
                <w:rFonts w:ascii="Times New Roman" w:hAnsi="Times New Roman"/>
                <w:color w:val="000000"/>
                <w:sz w:val="24"/>
                <w:lang w:val="ru-RU"/>
              </w:rPr>
              <w:lastRenderedPageBreak/>
              <w:t>«Сашка»; В. П. Некрасов. «В окопах Сталинграда»; Е. И. Носов. «Красное вино победы», «Шопен, соната номер два», С.С. Смирнов «Брестская крепость» и др.</w:t>
            </w:r>
          </w:p>
        </w:tc>
        <w:tc>
          <w:tcPr>
            <w:tcW w:w="2596"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lastRenderedPageBreak/>
              <w:t xml:space="preserve"> </w:t>
            </w:r>
            <w:r>
              <w:rPr>
                <w:rFonts w:ascii="Times New Roman" w:hAnsi="Times New Roman"/>
                <w:color w:val="000000"/>
                <w:sz w:val="24"/>
              </w:rPr>
              <w:t xml:space="preserve">5 </w:t>
            </w:r>
          </w:p>
        </w:tc>
        <w:tc>
          <w:tcPr>
            <w:tcW w:w="2174"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1 </w:t>
            </w:r>
          </w:p>
        </w:tc>
        <w:tc>
          <w:tcPr>
            <w:tcW w:w="2506"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w:t>
            </w:r>
          </w:p>
        </w:tc>
      </w:tr>
      <w:tr w:rsidR="00E61479">
        <w:trPr>
          <w:trHeight w:val="144"/>
          <w:tblCellSpacing w:w="0" w:type="dxa"/>
        </w:trPr>
        <w:tc>
          <w:tcPr>
            <w:tcW w:w="975" w:type="dxa"/>
            <w:tcMar>
              <w:top w:w="50" w:type="dxa"/>
              <w:left w:w="100" w:type="dxa"/>
            </w:tcMar>
            <w:vAlign w:val="center"/>
          </w:tcPr>
          <w:p w:rsidR="00E61479" w:rsidRDefault="00335EB5">
            <w:pPr>
              <w:spacing w:after="0"/>
            </w:pPr>
            <w:r>
              <w:rPr>
                <w:rFonts w:ascii="Times New Roman" w:hAnsi="Times New Roman"/>
                <w:color w:val="000000"/>
                <w:sz w:val="24"/>
              </w:rPr>
              <w:lastRenderedPageBreak/>
              <w:t>2.17</w:t>
            </w:r>
          </w:p>
        </w:tc>
        <w:tc>
          <w:tcPr>
            <w:tcW w:w="4745"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В.О. Богомолов. «В августе сорок четвёртого»</w:t>
            </w:r>
          </w:p>
        </w:tc>
        <w:tc>
          <w:tcPr>
            <w:tcW w:w="2596"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4"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w:t>
            </w:r>
          </w:p>
        </w:tc>
      </w:tr>
      <w:tr w:rsidR="00E61479">
        <w:trPr>
          <w:trHeight w:val="144"/>
          <w:tblCellSpacing w:w="0" w:type="dxa"/>
        </w:trPr>
        <w:tc>
          <w:tcPr>
            <w:tcW w:w="975" w:type="dxa"/>
            <w:tcMar>
              <w:top w:w="50" w:type="dxa"/>
              <w:left w:w="100" w:type="dxa"/>
            </w:tcMar>
            <w:vAlign w:val="center"/>
          </w:tcPr>
          <w:p w:rsidR="00E61479" w:rsidRDefault="00335EB5">
            <w:pPr>
              <w:spacing w:after="0"/>
            </w:pPr>
            <w:r>
              <w:rPr>
                <w:rFonts w:ascii="Times New Roman" w:hAnsi="Times New Roman"/>
                <w:color w:val="000000"/>
                <w:sz w:val="24"/>
              </w:rPr>
              <w:t>2.18</w:t>
            </w:r>
          </w:p>
        </w:tc>
        <w:tc>
          <w:tcPr>
            <w:tcW w:w="4745"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А.А. Фадеев. Роман «Молодая гвардия»</w:t>
            </w:r>
          </w:p>
        </w:tc>
        <w:tc>
          <w:tcPr>
            <w:tcW w:w="2596"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2 </w:t>
            </w:r>
          </w:p>
        </w:tc>
        <w:tc>
          <w:tcPr>
            <w:tcW w:w="2174"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w:t>
            </w:r>
          </w:p>
        </w:tc>
      </w:tr>
      <w:tr w:rsidR="00E61479">
        <w:trPr>
          <w:trHeight w:val="144"/>
          <w:tblCellSpacing w:w="0" w:type="dxa"/>
        </w:trPr>
        <w:tc>
          <w:tcPr>
            <w:tcW w:w="975" w:type="dxa"/>
            <w:tcMar>
              <w:top w:w="50" w:type="dxa"/>
              <w:left w:w="100" w:type="dxa"/>
            </w:tcMar>
            <w:vAlign w:val="center"/>
          </w:tcPr>
          <w:p w:rsidR="00E61479" w:rsidRDefault="00335EB5">
            <w:pPr>
              <w:spacing w:after="0"/>
            </w:pPr>
            <w:r>
              <w:rPr>
                <w:rFonts w:ascii="Times New Roman" w:hAnsi="Times New Roman"/>
                <w:color w:val="000000"/>
                <w:sz w:val="24"/>
              </w:rPr>
              <w:t>2.19</w:t>
            </w:r>
          </w:p>
        </w:tc>
        <w:tc>
          <w:tcPr>
            <w:tcW w:w="4745"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Поэзия о Великой Отечественной войне. Стихотворения (по одному стихотворению не менее чем трёх поэтов по выбору). Например, Ю. В. Друниной, М. В. Исаковского, Ю. Д.Левитанского, С. С. Орлова, Д. С. Самойлова, К. М. Симонова, Б. А. Слуцкого и др.</w:t>
            </w:r>
          </w:p>
        </w:tc>
        <w:tc>
          <w:tcPr>
            <w:tcW w:w="2596"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3 </w:t>
            </w:r>
          </w:p>
        </w:tc>
        <w:tc>
          <w:tcPr>
            <w:tcW w:w="2174"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w:t>
            </w:r>
          </w:p>
        </w:tc>
      </w:tr>
      <w:tr w:rsidR="00E61479">
        <w:trPr>
          <w:trHeight w:val="144"/>
          <w:tblCellSpacing w:w="0" w:type="dxa"/>
        </w:trPr>
        <w:tc>
          <w:tcPr>
            <w:tcW w:w="975" w:type="dxa"/>
            <w:tcMar>
              <w:top w:w="50" w:type="dxa"/>
              <w:left w:w="100" w:type="dxa"/>
            </w:tcMar>
            <w:vAlign w:val="center"/>
          </w:tcPr>
          <w:p w:rsidR="00E61479" w:rsidRDefault="00335EB5">
            <w:pPr>
              <w:spacing w:after="0"/>
            </w:pPr>
            <w:r>
              <w:rPr>
                <w:rFonts w:ascii="Times New Roman" w:hAnsi="Times New Roman"/>
                <w:color w:val="000000"/>
                <w:sz w:val="24"/>
              </w:rPr>
              <w:t>2.20</w:t>
            </w:r>
          </w:p>
        </w:tc>
        <w:tc>
          <w:tcPr>
            <w:tcW w:w="4745"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Драматургия о Великой Отечественной войне. Пьесы (одно произведение по выбору). Например, В. С. Розов. «Вечно живые», К. М. Симонов. «Русские люди» и др.</w:t>
            </w:r>
          </w:p>
        </w:tc>
        <w:tc>
          <w:tcPr>
            <w:tcW w:w="2596"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4"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w:t>
            </w:r>
          </w:p>
        </w:tc>
      </w:tr>
      <w:tr w:rsidR="00E61479">
        <w:trPr>
          <w:trHeight w:val="144"/>
          <w:tblCellSpacing w:w="0" w:type="dxa"/>
        </w:trPr>
        <w:tc>
          <w:tcPr>
            <w:tcW w:w="975" w:type="dxa"/>
            <w:tcMar>
              <w:top w:w="50" w:type="dxa"/>
              <w:left w:w="100" w:type="dxa"/>
            </w:tcMar>
            <w:vAlign w:val="center"/>
          </w:tcPr>
          <w:p w:rsidR="00E61479" w:rsidRDefault="00335EB5">
            <w:pPr>
              <w:spacing w:after="0"/>
            </w:pPr>
            <w:r>
              <w:rPr>
                <w:rFonts w:ascii="Times New Roman" w:hAnsi="Times New Roman"/>
                <w:color w:val="000000"/>
                <w:sz w:val="24"/>
              </w:rPr>
              <w:t>2.21</w:t>
            </w:r>
          </w:p>
        </w:tc>
        <w:tc>
          <w:tcPr>
            <w:tcW w:w="4745" w:type="dxa"/>
            <w:tcMar>
              <w:top w:w="50" w:type="dxa"/>
              <w:left w:w="100" w:type="dxa"/>
            </w:tcMar>
            <w:vAlign w:val="center"/>
          </w:tcPr>
          <w:p w:rsidR="00E61479" w:rsidRDefault="00335EB5">
            <w:pPr>
              <w:spacing w:after="0"/>
              <w:ind w:left="135"/>
            </w:pPr>
            <w:r w:rsidRPr="0056195E">
              <w:rPr>
                <w:rFonts w:ascii="Times New Roman" w:hAnsi="Times New Roman"/>
                <w:color w:val="000000"/>
                <w:sz w:val="24"/>
                <w:lang w:val="ru-RU"/>
              </w:rPr>
              <w:t xml:space="preserve">Б. Л. Пастернак. Стихотворения (не менее пяти по выбору). Например, «Февраль. </w:t>
            </w:r>
            <w:proofErr w:type="gramStart"/>
            <w:r w:rsidRPr="0056195E">
              <w:rPr>
                <w:rFonts w:ascii="Times New Roman" w:hAnsi="Times New Roman"/>
                <w:color w:val="000000"/>
                <w:sz w:val="24"/>
                <w:lang w:val="ru-RU"/>
              </w:rPr>
              <w:t xml:space="preserve">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«Единственные дни», «О, знал бы я, что так бывает…», </w:t>
            </w:r>
            <w:r w:rsidRPr="0056195E">
              <w:rPr>
                <w:rFonts w:ascii="Times New Roman" w:hAnsi="Times New Roman"/>
                <w:color w:val="000000"/>
                <w:sz w:val="24"/>
                <w:lang w:val="ru-RU"/>
              </w:rPr>
              <w:lastRenderedPageBreak/>
              <w:t xml:space="preserve">«Никого не будет в доме...», «Август» и др. </w:t>
            </w:r>
            <w:r>
              <w:rPr>
                <w:rFonts w:ascii="Times New Roman" w:hAnsi="Times New Roman"/>
                <w:color w:val="000000"/>
                <w:sz w:val="24"/>
              </w:rPr>
              <w:t>Роман «Доктор Живаго» (избранные главы)</w:t>
            </w:r>
            <w:proofErr w:type="gramEnd"/>
          </w:p>
        </w:tc>
        <w:tc>
          <w:tcPr>
            <w:tcW w:w="2596"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lastRenderedPageBreak/>
              <w:t xml:space="preserve"> 6 </w:t>
            </w:r>
          </w:p>
        </w:tc>
        <w:tc>
          <w:tcPr>
            <w:tcW w:w="2174"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w:t>
            </w:r>
          </w:p>
        </w:tc>
      </w:tr>
      <w:tr w:rsidR="00E61479">
        <w:trPr>
          <w:trHeight w:val="144"/>
          <w:tblCellSpacing w:w="0" w:type="dxa"/>
        </w:trPr>
        <w:tc>
          <w:tcPr>
            <w:tcW w:w="975" w:type="dxa"/>
            <w:tcMar>
              <w:top w:w="50" w:type="dxa"/>
              <w:left w:w="100" w:type="dxa"/>
            </w:tcMar>
            <w:vAlign w:val="center"/>
          </w:tcPr>
          <w:p w:rsidR="00E61479" w:rsidRDefault="00335EB5">
            <w:pPr>
              <w:spacing w:after="0"/>
            </w:pPr>
            <w:r>
              <w:rPr>
                <w:rFonts w:ascii="Times New Roman" w:hAnsi="Times New Roman"/>
                <w:color w:val="000000"/>
                <w:sz w:val="24"/>
              </w:rPr>
              <w:lastRenderedPageBreak/>
              <w:t>2.22</w:t>
            </w:r>
          </w:p>
        </w:tc>
        <w:tc>
          <w:tcPr>
            <w:tcW w:w="4745"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А. В. Вампилов. Пьесы (не менее одной по выбору). Например, «Старший сын», «Утиная охота» и др.</w:t>
            </w:r>
          </w:p>
        </w:tc>
        <w:tc>
          <w:tcPr>
            <w:tcW w:w="2596"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3 </w:t>
            </w:r>
          </w:p>
        </w:tc>
        <w:tc>
          <w:tcPr>
            <w:tcW w:w="2174"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w:t>
            </w:r>
          </w:p>
        </w:tc>
      </w:tr>
      <w:tr w:rsidR="00E61479">
        <w:trPr>
          <w:trHeight w:val="144"/>
          <w:tblCellSpacing w:w="0" w:type="dxa"/>
        </w:trPr>
        <w:tc>
          <w:tcPr>
            <w:tcW w:w="975" w:type="dxa"/>
            <w:tcMar>
              <w:top w:w="50" w:type="dxa"/>
              <w:left w:w="100" w:type="dxa"/>
            </w:tcMar>
            <w:vAlign w:val="center"/>
          </w:tcPr>
          <w:p w:rsidR="00E61479" w:rsidRDefault="00335EB5">
            <w:pPr>
              <w:spacing w:after="0"/>
            </w:pPr>
            <w:r>
              <w:rPr>
                <w:rFonts w:ascii="Times New Roman" w:hAnsi="Times New Roman"/>
                <w:color w:val="000000"/>
                <w:sz w:val="24"/>
              </w:rPr>
              <w:t>2.23</w:t>
            </w:r>
          </w:p>
        </w:tc>
        <w:tc>
          <w:tcPr>
            <w:tcW w:w="4745"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 xml:space="preserve">А. И. Солженицын. Произведения «Один день Ивана Денисовича», «Архипелаг ГУЛАГ» (фрагменты книги по выбору, например, глава «Поэзия под плитой, </w:t>
            </w:r>
            <w:proofErr w:type="gramStart"/>
            <w:r w:rsidRPr="0056195E">
              <w:rPr>
                <w:rFonts w:ascii="Times New Roman" w:hAnsi="Times New Roman"/>
                <w:color w:val="000000"/>
                <w:sz w:val="24"/>
                <w:lang w:val="ru-RU"/>
              </w:rPr>
              <w:t>правда</w:t>
            </w:r>
            <w:proofErr w:type="gramEnd"/>
            <w:r w:rsidRPr="0056195E">
              <w:rPr>
                <w:rFonts w:ascii="Times New Roman" w:hAnsi="Times New Roman"/>
                <w:color w:val="000000"/>
                <w:sz w:val="24"/>
                <w:lang w:val="ru-RU"/>
              </w:rPr>
              <w:t xml:space="preserve"> под камнем»), произведения из цикла «Крохотки» (не менее двух)</w:t>
            </w:r>
          </w:p>
        </w:tc>
        <w:tc>
          <w:tcPr>
            <w:tcW w:w="2596"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4 </w:t>
            </w:r>
          </w:p>
        </w:tc>
        <w:tc>
          <w:tcPr>
            <w:tcW w:w="2174"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1 </w:t>
            </w:r>
          </w:p>
        </w:tc>
        <w:tc>
          <w:tcPr>
            <w:tcW w:w="2506"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w:t>
            </w:r>
          </w:p>
        </w:tc>
      </w:tr>
      <w:tr w:rsidR="00E61479">
        <w:trPr>
          <w:trHeight w:val="144"/>
          <w:tblCellSpacing w:w="0" w:type="dxa"/>
        </w:trPr>
        <w:tc>
          <w:tcPr>
            <w:tcW w:w="975" w:type="dxa"/>
            <w:tcMar>
              <w:top w:w="50" w:type="dxa"/>
              <w:left w:w="100" w:type="dxa"/>
            </w:tcMar>
            <w:vAlign w:val="center"/>
          </w:tcPr>
          <w:p w:rsidR="00E61479" w:rsidRDefault="00335EB5">
            <w:pPr>
              <w:spacing w:after="0"/>
            </w:pPr>
            <w:r>
              <w:rPr>
                <w:rFonts w:ascii="Times New Roman" w:hAnsi="Times New Roman"/>
                <w:color w:val="000000"/>
                <w:sz w:val="24"/>
              </w:rPr>
              <w:t>2.24</w:t>
            </w:r>
          </w:p>
        </w:tc>
        <w:tc>
          <w:tcPr>
            <w:tcW w:w="4745"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 xml:space="preserve">В. М. Шукшин. Рассказы и повести (не менее четырёх произведений по выбору). </w:t>
            </w:r>
            <w:proofErr w:type="gramStart"/>
            <w:r w:rsidRPr="0056195E">
              <w:rPr>
                <w:rFonts w:ascii="Times New Roman" w:hAnsi="Times New Roman"/>
                <w:color w:val="000000"/>
                <w:sz w:val="24"/>
                <w:lang w:val="ru-RU"/>
              </w:rPr>
              <w:t>Например, «Срезал», «Обида», «Микроскоп», «Мастер», «Крепкий мужик», «Сапожки», «Забуксовал», «Дядя Ермолай», «Шире шаг, маэстро!», «Калина красная» и др.</w:t>
            </w:r>
            <w:proofErr w:type="gramEnd"/>
          </w:p>
        </w:tc>
        <w:tc>
          <w:tcPr>
            <w:tcW w:w="2596"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4 </w:t>
            </w:r>
          </w:p>
        </w:tc>
        <w:tc>
          <w:tcPr>
            <w:tcW w:w="2174"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w:t>
            </w:r>
          </w:p>
        </w:tc>
      </w:tr>
      <w:tr w:rsidR="00E61479">
        <w:trPr>
          <w:trHeight w:val="144"/>
          <w:tblCellSpacing w:w="0" w:type="dxa"/>
        </w:trPr>
        <w:tc>
          <w:tcPr>
            <w:tcW w:w="975" w:type="dxa"/>
            <w:tcMar>
              <w:top w:w="50" w:type="dxa"/>
              <w:left w:w="100" w:type="dxa"/>
            </w:tcMar>
            <w:vAlign w:val="center"/>
          </w:tcPr>
          <w:p w:rsidR="00E61479" w:rsidRDefault="00335EB5">
            <w:pPr>
              <w:spacing w:after="0"/>
            </w:pPr>
            <w:r>
              <w:rPr>
                <w:rFonts w:ascii="Times New Roman" w:hAnsi="Times New Roman"/>
                <w:color w:val="000000"/>
                <w:sz w:val="24"/>
              </w:rPr>
              <w:t>2.25</w:t>
            </w:r>
          </w:p>
        </w:tc>
        <w:tc>
          <w:tcPr>
            <w:tcW w:w="4745"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 xml:space="preserve">В. Г. Распутин. Рассказы и повести «Прощание </w:t>
            </w:r>
            <w:proofErr w:type="gramStart"/>
            <w:r w:rsidRPr="0056195E">
              <w:rPr>
                <w:rFonts w:ascii="Times New Roman" w:hAnsi="Times New Roman"/>
                <w:color w:val="000000"/>
                <w:sz w:val="24"/>
                <w:lang w:val="ru-RU"/>
              </w:rPr>
              <w:t>с</w:t>
            </w:r>
            <w:proofErr w:type="gramEnd"/>
            <w:r w:rsidRPr="0056195E">
              <w:rPr>
                <w:rFonts w:ascii="Times New Roman" w:hAnsi="Times New Roman"/>
                <w:color w:val="000000"/>
                <w:sz w:val="24"/>
                <w:lang w:val="ru-RU"/>
              </w:rPr>
              <w:t xml:space="preserve"> Матёрой»</w:t>
            </w:r>
          </w:p>
        </w:tc>
        <w:tc>
          <w:tcPr>
            <w:tcW w:w="2596"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3 </w:t>
            </w:r>
          </w:p>
        </w:tc>
        <w:tc>
          <w:tcPr>
            <w:tcW w:w="2174"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w:t>
            </w:r>
          </w:p>
        </w:tc>
      </w:tr>
      <w:tr w:rsidR="00E61479">
        <w:trPr>
          <w:trHeight w:val="144"/>
          <w:tblCellSpacing w:w="0" w:type="dxa"/>
        </w:trPr>
        <w:tc>
          <w:tcPr>
            <w:tcW w:w="975" w:type="dxa"/>
            <w:tcMar>
              <w:top w:w="50" w:type="dxa"/>
              <w:left w:w="100" w:type="dxa"/>
            </w:tcMar>
            <w:vAlign w:val="center"/>
          </w:tcPr>
          <w:p w:rsidR="00E61479" w:rsidRDefault="00335EB5">
            <w:pPr>
              <w:spacing w:after="0"/>
            </w:pPr>
            <w:r>
              <w:rPr>
                <w:rFonts w:ascii="Times New Roman" w:hAnsi="Times New Roman"/>
                <w:color w:val="000000"/>
                <w:sz w:val="24"/>
              </w:rPr>
              <w:t>2.26</w:t>
            </w:r>
          </w:p>
        </w:tc>
        <w:tc>
          <w:tcPr>
            <w:tcW w:w="4745"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 xml:space="preserve">Н. М. Рубцов. Стихотворения (не менее трёх по выбору). </w:t>
            </w:r>
            <w:proofErr w:type="gramStart"/>
            <w:r w:rsidRPr="0056195E">
              <w:rPr>
                <w:rFonts w:ascii="Times New Roman" w:hAnsi="Times New Roman"/>
                <w:color w:val="000000"/>
                <w:sz w:val="24"/>
                <w:lang w:val="ru-RU"/>
              </w:rPr>
              <w:t>Например, «Звезда полей», «Тихая моя родина!..», «В горнице моей светло…», «Привет, Россия…», «Родная деревня», «В осеннем лесу», «В минуты музыки печальной…», «Видения на холме», «Ночь на родине», «Утро» и др.</w:t>
            </w:r>
            <w:proofErr w:type="gramEnd"/>
          </w:p>
        </w:tc>
        <w:tc>
          <w:tcPr>
            <w:tcW w:w="2596"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3 </w:t>
            </w:r>
          </w:p>
        </w:tc>
        <w:tc>
          <w:tcPr>
            <w:tcW w:w="2174"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w:t>
            </w:r>
          </w:p>
        </w:tc>
      </w:tr>
      <w:tr w:rsidR="00E61479">
        <w:trPr>
          <w:trHeight w:val="144"/>
          <w:tblCellSpacing w:w="0" w:type="dxa"/>
        </w:trPr>
        <w:tc>
          <w:tcPr>
            <w:tcW w:w="975" w:type="dxa"/>
            <w:tcMar>
              <w:top w:w="50" w:type="dxa"/>
              <w:left w:w="100" w:type="dxa"/>
            </w:tcMar>
            <w:vAlign w:val="center"/>
          </w:tcPr>
          <w:p w:rsidR="00E61479" w:rsidRDefault="00335EB5">
            <w:pPr>
              <w:spacing w:after="0"/>
            </w:pPr>
            <w:r>
              <w:rPr>
                <w:rFonts w:ascii="Times New Roman" w:hAnsi="Times New Roman"/>
                <w:color w:val="000000"/>
                <w:sz w:val="24"/>
              </w:rPr>
              <w:lastRenderedPageBreak/>
              <w:t>2.27</w:t>
            </w:r>
          </w:p>
        </w:tc>
        <w:tc>
          <w:tcPr>
            <w:tcW w:w="4745" w:type="dxa"/>
            <w:tcMar>
              <w:top w:w="50" w:type="dxa"/>
              <w:left w:w="100" w:type="dxa"/>
            </w:tcMar>
            <w:vAlign w:val="center"/>
          </w:tcPr>
          <w:p w:rsidR="00E61479" w:rsidRDefault="00335EB5">
            <w:pPr>
              <w:spacing w:after="0"/>
              <w:ind w:left="135"/>
            </w:pPr>
            <w:r w:rsidRPr="0056195E">
              <w:rPr>
                <w:rFonts w:ascii="Times New Roman" w:hAnsi="Times New Roman"/>
                <w:color w:val="000000"/>
                <w:sz w:val="24"/>
                <w:lang w:val="ru-RU"/>
              </w:rPr>
              <w:t xml:space="preserve">И. А. Бродский. Стихотворения (не менее пяти по выбору). </w:t>
            </w:r>
            <w:proofErr w:type="gramStart"/>
            <w:r w:rsidRPr="0056195E">
              <w:rPr>
                <w:rFonts w:ascii="Times New Roman" w:hAnsi="Times New Roman"/>
                <w:color w:val="000000"/>
                <w:sz w:val="24"/>
                <w:lang w:val="ru-RU"/>
              </w:rPr>
              <w:t>Например, «Осенний крик ястреба», «Пилигримы», «Стансы» («Ни страны, ни погоста…»), «На столетие Анны Ахматовой», «Рождественский романс», «Я входил вместо дикого зверя в клетку…», «И вечный бой…», «Я памятник себе воздвиг иной…», «Мои слова, я думаю, умрут…», «Ниоткуда с любовью, надцатого мартобря…», «Воротишься на родину.</w:t>
            </w:r>
            <w:proofErr w:type="gramEnd"/>
            <w:r w:rsidRPr="0056195E">
              <w:rPr>
                <w:rFonts w:ascii="Times New Roman" w:hAnsi="Times New Roman"/>
                <w:color w:val="000000"/>
                <w:sz w:val="24"/>
                <w:lang w:val="ru-RU"/>
              </w:rPr>
              <w:t xml:space="preserve"> </w:t>
            </w:r>
            <w:r>
              <w:rPr>
                <w:rFonts w:ascii="Times New Roman" w:hAnsi="Times New Roman"/>
                <w:color w:val="000000"/>
                <w:sz w:val="24"/>
              </w:rPr>
              <w:t>Ну что ж…», «Postscriptum» «На смерть Жукова» и др.</w:t>
            </w:r>
          </w:p>
        </w:tc>
        <w:tc>
          <w:tcPr>
            <w:tcW w:w="2596"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4 </w:t>
            </w:r>
          </w:p>
        </w:tc>
        <w:tc>
          <w:tcPr>
            <w:tcW w:w="2174"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w:t>
            </w:r>
          </w:p>
        </w:tc>
      </w:tr>
      <w:tr w:rsidR="00E61479">
        <w:trPr>
          <w:trHeight w:val="144"/>
          <w:tblCellSpacing w:w="0" w:type="dxa"/>
        </w:trPr>
        <w:tc>
          <w:tcPr>
            <w:tcW w:w="975" w:type="dxa"/>
            <w:tcMar>
              <w:top w:w="50" w:type="dxa"/>
              <w:left w:w="100" w:type="dxa"/>
            </w:tcMar>
            <w:vAlign w:val="center"/>
          </w:tcPr>
          <w:p w:rsidR="00E61479" w:rsidRDefault="00335EB5">
            <w:pPr>
              <w:spacing w:after="0"/>
            </w:pPr>
            <w:r>
              <w:rPr>
                <w:rFonts w:ascii="Times New Roman" w:hAnsi="Times New Roman"/>
                <w:color w:val="000000"/>
                <w:sz w:val="24"/>
              </w:rPr>
              <w:t>2.28</w:t>
            </w:r>
          </w:p>
        </w:tc>
        <w:tc>
          <w:tcPr>
            <w:tcW w:w="4745"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В. С. Высоцкий. Стихотворения (не менее трёх по выбору). Например, «Песня о Земле», «Он не вернулся из боя», «Мы вращаем Землю», «Я не люблю», «Братские могилы», «Песня о друге», «Лирическая», «Охота на волков», «Песня о звёздах» и др.</w:t>
            </w:r>
          </w:p>
        </w:tc>
        <w:tc>
          <w:tcPr>
            <w:tcW w:w="2596"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3 </w:t>
            </w:r>
          </w:p>
        </w:tc>
        <w:tc>
          <w:tcPr>
            <w:tcW w:w="2174"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w:t>
            </w:r>
          </w:p>
        </w:tc>
      </w:tr>
      <w:tr w:rsidR="00E61479">
        <w:trPr>
          <w:trHeight w:val="144"/>
          <w:tblCellSpacing w:w="0" w:type="dxa"/>
        </w:trPr>
        <w:tc>
          <w:tcPr>
            <w:tcW w:w="0" w:type="auto"/>
            <w:gridSpan w:val="2"/>
            <w:tcMar>
              <w:top w:w="50" w:type="dxa"/>
              <w:left w:w="100" w:type="dxa"/>
            </w:tcMar>
            <w:vAlign w:val="center"/>
          </w:tcPr>
          <w:p w:rsidR="00E61479" w:rsidRDefault="00335EB5">
            <w:pPr>
              <w:spacing w:after="0"/>
              <w:ind w:left="135"/>
            </w:pPr>
            <w:r>
              <w:rPr>
                <w:rFonts w:ascii="Times New Roman" w:hAnsi="Times New Roman"/>
                <w:color w:val="000000"/>
                <w:sz w:val="24"/>
              </w:rPr>
              <w:t>Итого по разделу</w:t>
            </w:r>
          </w:p>
        </w:tc>
        <w:tc>
          <w:tcPr>
            <w:tcW w:w="2596"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112 </w:t>
            </w:r>
          </w:p>
        </w:tc>
        <w:tc>
          <w:tcPr>
            <w:tcW w:w="4680" w:type="dxa"/>
            <w:gridSpan w:val="2"/>
            <w:tcMar>
              <w:top w:w="50" w:type="dxa"/>
              <w:left w:w="100" w:type="dxa"/>
            </w:tcMar>
            <w:vAlign w:val="center"/>
          </w:tcPr>
          <w:p w:rsidR="00E61479" w:rsidRDefault="00E61479"/>
        </w:tc>
      </w:tr>
      <w:tr w:rsidR="00E61479" w:rsidRPr="004A30CF">
        <w:trPr>
          <w:trHeight w:val="144"/>
          <w:tblCellSpacing w:w="0" w:type="dxa"/>
        </w:trPr>
        <w:tc>
          <w:tcPr>
            <w:tcW w:w="0" w:type="auto"/>
            <w:gridSpan w:val="5"/>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b/>
                <w:color w:val="000000"/>
                <w:sz w:val="24"/>
                <w:lang w:val="ru-RU"/>
              </w:rPr>
              <w:t>Раздел 3.</w:t>
            </w:r>
            <w:r w:rsidRPr="0056195E">
              <w:rPr>
                <w:rFonts w:ascii="Times New Roman" w:hAnsi="Times New Roman"/>
                <w:color w:val="000000"/>
                <w:sz w:val="24"/>
                <w:lang w:val="ru-RU"/>
              </w:rPr>
              <w:t xml:space="preserve"> </w:t>
            </w:r>
            <w:r w:rsidRPr="0056195E">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56195E">
              <w:rPr>
                <w:rFonts w:ascii="Times New Roman" w:hAnsi="Times New Roman"/>
                <w:b/>
                <w:color w:val="000000"/>
                <w:sz w:val="24"/>
                <w:lang w:val="ru-RU"/>
              </w:rPr>
              <w:t xml:space="preserve"> — начала </w:t>
            </w:r>
            <w:r>
              <w:rPr>
                <w:rFonts w:ascii="Times New Roman" w:hAnsi="Times New Roman"/>
                <w:b/>
                <w:color w:val="000000"/>
                <w:sz w:val="24"/>
              </w:rPr>
              <w:t>XXI</w:t>
            </w:r>
            <w:r w:rsidRPr="0056195E">
              <w:rPr>
                <w:rFonts w:ascii="Times New Roman" w:hAnsi="Times New Roman"/>
                <w:b/>
                <w:color w:val="000000"/>
                <w:sz w:val="24"/>
                <w:lang w:val="ru-RU"/>
              </w:rPr>
              <w:t xml:space="preserve"> века</w:t>
            </w:r>
          </w:p>
        </w:tc>
      </w:tr>
      <w:tr w:rsidR="00E61479">
        <w:trPr>
          <w:trHeight w:val="144"/>
          <w:tblCellSpacing w:w="0" w:type="dxa"/>
        </w:trPr>
        <w:tc>
          <w:tcPr>
            <w:tcW w:w="975" w:type="dxa"/>
            <w:tcMar>
              <w:top w:w="50" w:type="dxa"/>
              <w:left w:w="100" w:type="dxa"/>
            </w:tcMar>
            <w:vAlign w:val="center"/>
          </w:tcPr>
          <w:p w:rsidR="00E61479" w:rsidRDefault="00335EB5">
            <w:pPr>
              <w:spacing w:after="0"/>
            </w:pPr>
            <w:r>
              <w:rPr>
                <w:rFonts w:ascii="Times New Roman" w:hAnsi="Times New Roman"/>
                <w:color w:val="000000"/>
                <w:sz w:val="24"/>
              </w:rPr>
              <w:t>3.1</w:t>
            </w:r>
          </w:p>
        </w:tc>
        <w:tc>
          <w:tcPr>
            <w:tcW w:w="4745" w:type="dxa"/>
            <w:tcMar>
              <w:top w:w="50" w:type="dxa"/>
              <w:left w:w="100" w:type="dxa"/>
            </w:tcMar>
            <w:vAlign w:val="center"/>
          </w:tcPr>
          <w:p w:rsidR="00E61479" w:rsidRDefault="00335EB5">
            <w:pPr>
              <w:spacing w:after="0"/>
              <w:ind w:left="135"/>
            </w:pPr>
            <w:r w:rsidRPr="0056195E">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56195E">
              <w:rPr>
                <w:rFonts w:ascii="Times New Roman" w:hAnsi="Times New Roman"/>
                <w:color w:val="000000"/>
                <w:sz w:val="24"/>
                <w:lang w:val="ru-RU"/>
              </w:rPr>
              <w:t xml:space="preserve"> — начала </w:t>
            </w:r>
            <w:r>
              <w:rPr>
                <w:rFonts w:ascii="Times New Roman" w:hAnsi="Times New Roman"/>
                <w:color w:val="000000"/>
                <w:sz w:val="24"/>
              </w:rPr>
              <w:t>XXI</w:t>
            </w:r>
            <w:r w:rsidRPr="0056195E">
              <w:rPr>
                <w:rFonts w:ascii="Times New Roman" w:hAnsi="Times New Roman"/>
                <w:color w:val="000000"/>
                <w:sz w:val="24"/>
                <w:lang w:val="ru-RU"/>
              </w:rPr>
              <w:t xml:space="preserve"> века. Рассказы, повести, романы (по одному произведению не менее трех прозаиков по выбору). </w:t>
            </w:r>
            <w:proofErr w:type="gramStart"/>
            <w:r w:rsidRPr="0056195E">
              <w:rPr>
                <w:rFonts w:ascii="Times New Roman" w:hAnsi="Times New Roman"/>
                <w:color w:val="000000"/>
                <w:sz w:val="24"/>
                <w:lang w:val="ru-RU"/>
              </w:rPr>
              <w:t xml:space="preserve">Например, Ф.А. Абрамов (повесть «Пелагея»), Ч.Т. Айтматов (повесть «Белый пароход»), </w:t>
            </w:r>
            <w:r w:rsidRPr="0056195E">
              <w:rPr>
                <w:rFonts w:ascii="Times New Roman" w:hAnsi="Times New Roman"/>
                <w:color w:val="000000"/>
                <w:sz w:val="24"/>
                <w:lang w:val="ru-RU"/>
              </w:rPr>
              <w:lastRenderedPageBreak/>
              <w:t>В.П. Астафьев (повествование в рассказах «Царь-рыба» (фрагменты), В.И. Белов (рассказы «На родине», «Бобришный угор»), А.Г. Битов (рассказы из цикла «Аптекарский остров»), А.Н. Варламов (повесть «Рождение»), С.Д. Довлатов (повесть «Заповедник» и другие), Ф.А. Искандер (роман в рассказах «Сандро из Чегема» (фрагменты), Ю.П.</w:t>
            </w:r>
            <w:proofErr w:type="gramEnd"/>
            <w:r w:rsidRPr="0056195E">
              <w:rPr>
                <w:rFonts w:ascii="Times New Roman" w:hAnsi="Times New Roman"/>
                <w:color w:val="000000"/>
                <w:sz w:val="24"/>
                <w:lang w:val="ru-RU"/>
              </w:rPr>
              <w:t xml:space="preserve"> </w:t>
            </w:r>
            <w:proofErr w:type="gramStart"/>
            <w:r w:rsidRPr="0056195E">
              <w:rPr>
                <w:rFonts w:ascii="Times New Roman" w:hAnsi="Times New Roman"/>
                <w:color w:val="000000"/>
                <w:sz w:val="24"/>
                <w:lang w:val="ru-RU"/>
              </w:rPr>
              <w:t>Казаков (рассказы «Северный дневник», «Поморка»), З. Прилепин (рассказы из сборника «Собаки и другие люди»), В.А. Солоухин (произведения из цикла «Камешки на ладони»), А.Н. и Б.Н. Стругацкие (повесть «Понедельник начинается в субботу»), В.Ф. Тендряков (рассказы «Хлеб для собаки», «Пара гнедых»), Ю.В. Трифонов (повести «Обмен», «Другая жизнь»), Митрополит Тихон (Шевкунов) «Гибель империи.</w:t>
            </w:r>
            <w:proofErr w:type="gramEnd"/>
            <w:r w:rsidRPr="0056195E">
              <w:rPr>
                <w:rFonts w:ascii="Times New Roman" w:hAnsi="Times New Roman"/>
                <w:color w:val="000000"/>
                <w:sz w:val="24"/>
                <w:lang w:val="ru-RU"/>
              </w:rPr>
              <w:t xml:space="preserve"> </w:t>
            </w:r>
            <w:r>
              <w:rPr>
                <w:rFonts w:ascii="Times New Roman" w:hAnsi="Times New Roman"/>
                <w:color w:val="000000"/>
                <w:sz w:val="24"/>
              </w:rPr>
              <w:t>Российский урок» и другие.</w:t>
            </w:r>
          </w:p>
        </w:tc>
        <w:tc>
          <w:tcPr>
            <w:tcW w:w="2596"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lastRenderedPageBreak/>
              <w:t xml:space="preserve"> 5 </w:t>
            </w:r>
          </w:p>
        </w:tc>
        <w:tc>
          <w:tcPr>
            <w:tcW w:w="2174"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E61479" w:rsidRDefault="00E61479">
            <w:pPr>
              <w:spacing w:after="0"/>
              <w:ind w:left="135"/>
            </w:pPr>
          </w:p>
        </w:tc>
      </w:tr>
      <w:tr w:rsidR="00E61479">
        <w:trPr>
          <w:trHeight w:val="144"/>
          <w:tblCellSpacing w:w="0" w:type="dxa"/>
        </w:trPr>
        <w:tc>
          <w:tcPr>
            <w:tcW w:w="0" w:type="auto"/>
            <w:gridSpan w:val="2"/>
            <w:tcMar>
              <w:top w:w="50" w:type="dxa"/>
              <w:left w:w="100" w:type="dxa"/>
            </w:tcMar>
            <w:vAlign w:val="center"/>
          </w:tcPr>
          <w:p w:rsidR="00E61479" w:rsidRDefault="00335EB5">
            <w:pPr>
              <w:spacing w:after="0"/>
              <w:ind w:left="135"/>
            </w:pPr>
            <w:r>
              <w:rPr>
                <w:rFonts w:ascii="Times New Roman" w:hAnsi="Times New Roman"/>
                <w:b/>
                <w:color w:val="000000"/>
                <w:sz w:val="24"/>
              </w:rPr>
              <w:lastRenderedPageBreak/>
              <w:t>Итого по разделу</w:t>
            </w:r>
          </w:p>
        </w:tc>
        <w:tc>
          <w:tcPr>
            <w:tcW w:w="2596"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5 </w:t>
            </w:r>
          </w:p>
        </w:tc>
        <w:tc>
          <w:tcPr>
            <w:tcW w:w="4680" w:type="dxa"/>
            <w:gridSpan w:val="2"/>
            <w:tcMar>
              <w:top w:w="50" w:type="dxa"/>
              <w:left w:w="100" w:type="dxa"/>
            </w:tcMar>
            <w:vAlign w:val="center"/>
          </w:tcPr>
          <w:p w:rsidR="00E61479" w:rsidRDefault="00E61479"/>
        </w:tc>
      </w:tr>
      <w:tr w:rsidR="00E61479" w:rsidRPr="004A30CF">
        <w:trPr>
          <w:trHeight w:val="144"/>
          <w:tblCellSpacing w:w="0" w:type="dxa"/>
        </w:trPr>
        <w:tc>
          <w:tcPr>
            <w:tcW w:w="0" w:type="auto"/>
            <w:gridSpan w:val="5"/>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b/>
                <w:color w:val="000000"/>
                <w:sz w:val="24"/>
                <w:lang w:val="ru-RU"/>
              </w:rPr>
              <w:t>Раздел 4.</w:t>
            </w:r>
            <w:r w:rsidRPr="0056195E">
              <w:rPr>
                <w:rFonts w:ascii="Times New Roman" w:hAnsi="Times New Roman"/>
                <w:color w:val="000000"/>
                <w:sz w:val="24"/>
                <w:lang w:val="ru-RU"/>
              </w:rPr>
              <w:t xml:space="preserve"> </w:t>
            </w:r>
            <w:r w:rsidRPr="0056195E">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56195E">
              <w:rPr>
                <w:rFonts w:ascii="Times New Roman" w:hAnsi="Times New Roman"/>
                <w:b/>
                <w:color w:val="000000"/>
                <w:sz w:val="24"/>
                <w:lang w:val="ru-RU"/>
              </w:rPr>
              <w:t xml:space="preserve"> — начала </w:t>
            </w:r>
            <w:r>
              <w:rPr>
                <w:rFonts w:ascii="Times New Roman" w:hAnsi="Times New Roman"/>
                <w:b/>
                <w:color w:val="000000"/>
                <w:sz w:val="24"/>
              </w:rPr>
              <w:t>XXI</w:t>
            </w:r>
            <w:r w:rsidRPr="0056195E">
              <w:rPr>
                <w:rFonts w:ascii="Times New Roman" w:hAnsi="Times New Roman"/>
                <w:b/>
                <w:color w:val="000000"/>
                <w:sz w:val="24"/>
                <w:lang w:val="ru-RU"/>
              </w:rPr>
              <w:t xml:space="preserve"> века</w:t>
            </w:r>
          </w:p>
        </w:tc>
      </w:tr>
      <w:tr w:rsidR="00E61479">
        <w:trPr>
          <w:trHeight w:val="144"/>
          <w:tblCellSpacing w:w="0" w:type="dxa"/>
        </w:trPr>
        <w:tc>
          <w:tcPr>
            <w:tcW w:w="975" w:type="dxa"/>
            <w:tcMar>
              <w:top w:w="50" w:type="dxa"/>
              <w:left w:w="100" w:type="dxa"/>
            </w:tcMar>
            <w:vAlign w:val="center"/>
          </w:tcPr>
          <w:p w:rsidR="00E61479" w:rsidRDefault="00335EB5">
            <w:pPr>
              <w:spacing w:after="0"/>
            </w:pPr>
            <w:r>
              <w:rPr>
                <w:rFonts w:ascii="Times New Roman" w:hAnsi="Times New Roman"/>
                <w:color w:val="000000"/>
                <w:sz w:val="24"/>
              </w:rPr>
              <w:t>4.1</w:t>
            </w:r>
          </w:p>
        </w:tc>
        <w:tc>
          <w:tcPr>
            <w:tcW w:w="4745"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56195E">
              <w:rPr>
                <w:rFonts w:ascii="Times New Roman" w:hAnsi="Times New Roman"/>
                <w:color w:val="000000"/>
                <w:sz w:val="24"/>
                <w:lang w:val="ru-RU"/>
              </w:rPr>
              <w:t xml:space="preserve"> — начала </w:t>
            </w:r>
            <w:r>
              <w:rPr>
                <w:rFonts w:ascii="Times New Roman" w:hAnsi="Times New Roman"/>
                <w:color w:val="000000"/>
                <w:sz w:val="24"/>
              </w:rPr>
              <w:t>XXI</w:t>
            </w:r>
            <w:r w:rsidRPr="0056195E">
              <w:rPr>
                <w:rFonts w:ascii="Times New Roman" w:hAnsi="Times New Roman"/>
                <w:color w:val="000000"/>
                <w:sz w:val="24"/>
                <w:lang w:val="ru-RU"/>
              </w:rPr>
              <w:t xml:space="preserve"> века. Стихотворения и поэмы (по одному произведению не менее трех поэтов по выбору). Например, Б.А. Ахмадулиной, О.Ф. Берггольц, Ю.И. Визбора, А.А. Вознесенского, Е.А. </w:t>
            </w:r>
            <w:r w:rsidRPr="0056195E">
              <w:rPr>
                <w:rFonts w:ascii="Times New Roman" w:hAnsi="Times New Roman"/>
                <w:color w:val="000000"/>
                <w:sz w:val="24"/>
                <w:lang w:val="ru-RU"/>
              </w:rPr>
              <w:lastRenderedPageBreak/>
              <w:t>Евтушенко, Н.А. Заболоцкого, Ю.П. Кузнецова, А.С. Кушнера, Л.Н. Мартынова, О.А. Николаевой, Б.Ш. Окуджавы, Р.И. Рождественского, В.Н. Соколова, А.А. Тарковского, О.Г. Чухонцева и других.</w:t>
            </w:r>
          </w:p>
        </w:tc>
        <w:tc>
          <w:tcPr>
            <w:tcW w:w="2596"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2174"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E61479" w:rsidRDefault="00E61479">
            <w:pPr>
              <w:spacing w:after="0"/>
              <w:ind w:left="135"/>
            </w:pPr>
          </w:p>
        </w:tc>
      </w:tr>
      <w:tr w:rsidR="00E61479">
        <w:trPr>
          <w:trHeight w:val="144"/>
          <w:tblCellSpacing w:w="0" w:type="dxa"/>
        </w:trPr>
        <w:tc>
          <w:tcPr>
            <w:tcW w:w="0" w:type="auto"/>
            <w:gridSpan w:val="2"/>
            <w:tcMar>
              <w:top w:w="50" w:type="dxa"/>
              <w:left w:w="100" w:type="dxa"/>
            </w:tcMar>
            <w:vAlign w:val="center"/>
          </w:tcPr>
          <w:p w:rsidR="00E61479" w:rsidRDefault="00335EB5">
            <w:pPr>
              <w:spacing w:after="0"/>
              <w:ind w:left="135"/>
            </w:pPr>
            <w:r>
              <w:rPr>
                <w:rFonts w:ascii="Times New Roman" w:hAnsi="Times New Roman"/>
                <w:b/>
                <w:color w:val="000000"/>
                <w:sz w:val="24"/>
              </w:rPr>
              <w:lastRenderedPageBreak/>
              <w:t>Итого по разделу</w:t>
            </w:r>
          </w:p>
        </w:tc>
        <w:tc>
          <w:tcPr>
            <w:tcW w:w="2596"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4 </w:t>
            </w:r>
          </w:p>
        </w:tc>
        <w:tc>
          <w:tcPr>
            <w:tcW w:w="4680" w:type="dxa"/>
            <w:gridSpan w:val="2"/>
            <w:tcMar>
              <w:top w:w="50" w:type="dxa"/>
              <w:left w:w="100" w:type="dxa"/>
            </w:tcMar>
            <w:vAlign w:val="center"/>
          </w:tcPr>
          <w:p w:rsidR="00E61479" w:rsidRDefault="00E61479"/>
        </w:tc>
      </w:tr>
      <w:tr w:rsidR="00E61479" w:rsidRPr="004A30CF">
        <w:trPr>
          <w:trHeight w:val="144"/>
          <w:tblCellSpacing w:w="0" w:type="dxa"/>
        </w:trPr>
        <w:tc>
          <w:tcPr>
            <w:tcW w:w="0" w:type="auto"/>
            <w:gridSpan w:val="5"/>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b/>
                <w:color w:val="000000"/>
                <w:sz w:val="24"/>
                <w:lang w:val="ru-RU"/>
              </w:rPr>
              <w:t>Раздел 5.</w:t>
            </w:r>
            <w:r w:rsidRPr="0056195E">
              <w:rPr>
                <w:rFonts w:ascii="Times New Roman" w:hAnsi="Times New Roman"/>
                <w:color w:val="000000"/>
                <w:sz w:val="24"/>
                <w:lang w:val="ru-RU"/>
              </w:rPr>
              <w:t xml:space="preserve"> </w:t>
            </w:r>
            <w:r w:rsidRPr="0056195E">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56195E">
              <w:rPr>
                <w:rFonts w:ascii="Times New Roman" w:hAnsi="Times New Roman"/>
                <w:b/>
                <w:color w:val="000000"/>
                <w:sz w:val="24"/>
                <w:lang w:val="ru-RU"/>
              </w:rPr>
              <w:t xml:space="preserve"> века</w:t>
            </w:r>
          </w:p>
        </w:tc>
      </w:tr>
      <w:tr w:rsidR="00E61479">
        <w:trPr>
          <w:trHeight w:val="144"/>
          <w:tblCellSpacing w:w="0" w:type="dxa"/>
        </w:trPr>
        <w:tc>
          <w:tcPr>
            <w:tcW w:w="975" w:type="dxa"/>
            <w:tcMar>
              <w:top w:w="50" w:type="dxa"/>
              <w:left w:w="100" w:type="dxa"/>
            </w:tcMar>
            <w:vAlign w:val="center"/>
          </w:tcPr>
          <w:p w:rsidR="00E61479" w:rsidRDefault="00335EB5">
            <w:pPr>
              <w:spacing w:after="0"/>
            </w:pPr>
            <w:r>
              <w:rPr>
                <w:rFonts w:ascii="Times New Roman" w:hAnsi="Times New Roman"/>
                <w:color w:val="000000"/>
                <w:sz w:val="24"/>
              </w:rPr>
              <w:t>5.1</w:t>
            </w:r>
          </w:p>
        </w:tc>
        <w:tc>
          <w:tcPr>
            <w:tcW w:w="4745"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56195E">
              <w:rPr>
                <w:rFonts w:ascii="Times New Roman" w:hAnsi="Times New Roman"/>
                <w:color w:val="000000"/>
                <w:sz w:val="24"/>
                <w:lang w:val="ru-RU"/>
              </w:rPr>
              <w:t xml:space="preserve"> века. Пьесы (произведение одного из драматургов по выбору). </w:t>
            </w:r>
            <w:proofErr w:type="gramStart"/>
            <w:r w:rsidRPr="0056195E">
              <w:rPr>
                <w:rFonts w:ascii="Times New Roman" w:hAnsi="Times New Roman"/>
                <w:color w:val="000000"/>
                <w:sz w:val="24"/>
                <w:lang w:val="ru-RU"/>
              </w:rPr>
              <w:t>Например, А.Н. Арбузов «Иркутская история», «Жестокие игры», А.М. Володин «Пять вечеров», «Моя старшая сестра», В.С. Розов «Гнездо глухаря», М.М. Рощин «Валентин и Валентина», «Спешите делать добро» и других</w:t>
            </w:r>
            <w:proofErr w:type="gramEnd"/>
          </w:p>
        </w:tc>
        <w:tc>
          <w:tcPr>
            <w:tcW w:w="2596"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4 </w:t>
            </w:r>
          </w:p>
        </w:tc>
        <w:tc>
          <w:tcPr>
            <w:tcW w:w="2174"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E61479" w:rsidRDefault="00E61479">
            <w:pPr>
              <w:spacing w:after="0"/>
              <w:ind w:left="135"/>
            </w:pPr>
          </w:p>
        </w:tc>
      </w:tr>
      <w:tr w:rsidR="00E61479">
        <w:trPr>
          <w:trHeight w:val="144"/>
          <w:tblCellSpacing w:w="0" w:type="dxa"/>
        </w:trPr>
        <w:tc>
          <w:tcPr>
            <w:tcW w:w="0" w:type="auto"/>
            <w:gridSpan w:val="2"/>
            <w:tcMar>
              <w:top w:w="50" w:type="dxa"/>
              <w:left w:w="100" w:type="dxa"/>
            </w:tcMar>
            <w:vAlign w:val="center"/>
          </w:tcPr>
          <w:p w:rsidR="00E61479" w:rsidRDefault="00335EB5">
            <w:pPr>
              <w:spacing w:after="0"/>
              <w:ind w:left="135"/>
            </w:pPr>
            <w:r>
              <w:rPr>
                <w:rFonts w:ascii="Times New Roman" w:hAnsi="Times New Roman"/>
                <w:b/>
                <w:color w:val="000000"/>
                <w:sz w:val="24"/>
              </w:rPr>
              <w:t>Итого по разделу</w:t>
            </w:r>
          </w:p>
        </w:tc>
        <w:tc>
          <w:tcPr>
            <w:tcW w:w="2596"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4 </w:t>
            </w:r>
          </w:p>
        </w:tc>
        <w:tc>
          <w:tcPr>
            <w:tcW w:w="4680" w:type="dxa"/>
            <w:gridSpan w:val="2"/>
            <w:tcMar>
              <w:top w:w="50" w:type="dxa"/>
              <w:left w:w="100" w:type="dxa"/>
            </w:tcMar>
            <w:vAlign w:val="center"/>
          </w:tcPr>
          <w:p w:rsidR="00E61479" w:rsidRDefault="00E61479"/>
        </w:tc>
      </w:tr>
      <w:tr w:rsidR="00E61479">
        <w:trPr>
          <w:trHeight w:val="144"/>
          <w:tblCellSpacing w:w="0" w:type="dxa"/>
        </w:trPr>
        <w:tc>
          <w:tcPr>
            <w:tcW w:w="0" w:type="auto"/>
            <w:gridSpan w:val="5"/>
            <w:tcMar>
              <w:top w:w="50" w:type="dxa"/>
              <w:left w:w="100" w:type="dxa"/>
            </w:tcMar>
            <w:vAlign w:val="center"/>
          </w:tcPr>
          <w:p w:rsidR="00E61479" w:rsidRDefault="00335EB5">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E61479">
        <w:trPr>
          <w:trHeight w:val="144"/>
          <w:tblCellSpacing w:w="0" w:type="dxa"/>
        </w:trPr>
        <w:tc>
          <w:tcPr>
            <w:tcW w:w="975" w:type="dxa"/>
            <w:tcMar>
              <w:top w:w="50" w:type="dxa"/>
              <w:left w:w="100" w:type="dxa"/>
            </w:tcMar>
            <w:vAlign w:val="center"/>
          </w:tcPr>
          <w:p w:rsidR="00E61479" w:rsidRDefault="00335EB5">
            <w:pPr>
              <w:spacing w:after="0"/>
            </w:pPr>
            <w:r>
              <w:rPr>
                <w:rFonts w:ascii="Times New Roman" w:hAnsi="Times New Roman"/>
                <w:color w:val="000000"/>
                <w:sz w:val="24"/>
              </w:rPr>
              <w:t>6.1</w:t>
            </w:r>
          </w:p>
        </w:tc>
        <w:tc>
          <w:tcPr>
            <w:tcW w:w="4745"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Рассказы, повести, стихотворения (не менее двух произведений по выбору). Например, рассказ Ю. Рытхэу «Хранитель огня», роман «Сон в начале тумана», повести Ю.Н.Шесталова «Синий ветер каслания», «Когда качало меня солнце» и др.; стихотворения Г. Айги, Р. Гамзатова, М. Джалиля, М. Карима, Д. Кугультинова, К. Кулиева и др.</w:t>
            </w:r>
          </w:p>
        </w:tc>
        <w:tc>
          <w:tcPr>
            <w:tcW w:w="2596"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3 </w:t>
            </w:r>
          </w:p>
        </w:tc>
        <w:tc>
          <w:tcPr>
            <w:tcW w:w="2174"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w:t>
            </w:r>
          </w:p>
        </w:tc>
      </w:tr>
      <w:tr w:rsidR="00E61479">
        <w:trPr>
          <w:trHeight w:val="144"/>
          <w:tblCellSpacing w:w="0" w:type="dxa"/>
        </w:trPr>
        <w:tc>
          <w:tcPr>
            <w:tcW w:w="0" w:type="auto"/>
            <w:gridSpan w:val="2"/>
            <w:tcMar>
              <w:top w:w="50" w:type="dxa"/>
              <w:left w:w="100" w:type="dxa"/>
            </w:tcMar>
            <w:vAlign w:val="center"/>
          </w:tcPr>
          <w:p w:rsidR="00E61479" w:rsidRDefault="00335EB5">
            <w:pPr>
              <w:spacing w:after="0"/>
              <w:ind w:left="135"/>
            </w:pPr>
            <w:r>
              <w:rPr>
                <w:rFonts w:ascii="Times New Roman" w:hAnsi="Times New Roman"/>
                <w:color w:val="000000"/>
                <w:sz w:val="24"/>
              </w:rPr>
              <w:lastRenderedPageBreak/>
              <w:t>Итого по разделу</w:t>
            </w:r>
          </w:p>
        </w:tc>
        <w:tc>
          <w:tcPr>
            <w:tcW w:w="2596"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3 </w:t>
            </w:r>
          </w:p>
        </w:tc>
        <w:tc>
          <w:tcPr>
            <w:tcW w:w="4680" w:type="dxa"/>
            <w:gridSpan w:val="2"/>
            <w:tcMar>
              <w:top w:w="50" w:type="dxa"/>
              <w:left w:w="100" w:type="dxa"/>
            </w:tcMar>
            <w:vAlign w:val="center"/>
          </w:tcPr>
          <w:p w:rsidR="00E61479" w:rsidRDefault="00E61479"/>
        </w:tc>
      </w:tr>
      <w:tr w:rsidR="00E61479">
        <w:trPr>
          <w:trHeight w:val="144"/>
          <w:tblCellSpacing w:w="0" w:type="dxa"/>
        </w:trPr>
        <w:tc>
          <w:tcPr>
            <w:tcW w:w="0" w:type="auto"/>
            <w:gridSpan w:val="5"/>
            <w:tcMar>
              <w:top w:w="50" w:type="dxa"/>
              <w:left w:w="100" w:type="dxa"/>
            </w:tcMar>
            <w:vAlign w:val="center"/>
          </w:tcPr>
          <w:p w:rsidR="00E61479" w:rsidRDefault="00335EB5">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E61479">
        <w:trPr>
          <w:trHeight w:val="144"/>
          <w:tblCellSpacing w:w="0" w:type="dxa"/>
        </w:trPr>
        <w:tc>
          <w:tcPr>
            <w:tcW w:w="975" w:type="dxa"/>
            <w:tcMar>
              <w:top w:w="50" w:type="dxa"/>
              <w:left w:w="100" w:type="dxa"/>
            </w:tcMar>
            <w:vAlign w:val="center"/>
          </w:tcPr>
          <w:p w:rsidR="00E61479" w:rsidRDefault="00335EB5">
            <w:pPr>
              <w:spacing w:after="0"/>
            </w:pPr>
            <w:r>
              <w:rPr>
                <w:rFonts w:ascii="Times New Roman" w:hAnsi="Times New Roman"/>
                <w:color w:val="000000"/>
                <w:sz w:val="24"/>
              </w:rPr>
              <w:t>7.1</w:t>
            </w:r>
          </w:p>
        </w:tc>
        <w:tc>
          <w:tcPr>
            <w:tcW w:w="4745"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56195E">
              <w:rPr>
                <w:rFonts w:ascii="Times New Roman" w:hAnsi="Times New Roman"/>
                <w:color w:val="000000"/>
                <w:sz w:val="24"/>
                <w:lang w:val="ru-RU"/>
              </w:rPr>
              <w:t xml:space="preserve"> века (не менее двух произведений по выбору). </w:t>
            </w:r>
            <w:proofErr w:type="gramStart"/>
            <w:r w:rsidRPr="0056195E">
              <w:rPr>
                <w:rFonts w:ascii="Times New Roman" w:hAnsi="Times New Roman"/>
                <w:color w:val="000000"/>
                <w:sz w:val="24"/>
                <w:lang w:val="ru-RU"/>
              </w:rPr>
              <w:t>Например, произведения Р. Брэдбери «451 градус по Фаренгейту», У. Голдинга «Повелитель мух», Э.М. Ремарка «На западном фронте без перемен», «Три товарища», Д. Сэлинджера «Над пропастью во ржи», Г. Уэллса «Машина времени», Э. Хемингуэя «Старик и море», «Прощай, оружие», А. Франк «Дневник Анны Франк» и другие</w:t>
            </w:r>
            <w:proofErr w:type="gramEnd"/>
          </w:p>
        </w:tc>
        <w:tc>
          <w:tcPr>
            <w:tcW w:w="2596"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2 </w:t>
            </w:r>
          </w:p>
        </w:tc>
        <w:tc>
          <w:tcPr>
            <w:tcW w:w="2174"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w:t>
            </w:r>
          </w:p>
        </w:tc>
      </w:tr>
      <w:tr w:rsidR="00E61479">
        <w:trPr>
          <w:trHeight w:val="144"/>
          <w:tblCellSpacing w:w="0" w:type="dxa"/>
        </w:trPr>
        <w:tc>
          <w:tcPr>
            <w:tcW w:w="975" w:type="dxa"/>
            <w:tcMar>
              <w:top w:w="50" w:type="dxa"/>
              <w:left w:w="100" w:type="dxa"/>
            </w:tcMar>
            <w:vAlign w:val="center"/>
          </w:tcPr>
          <w:p w:rsidR="00E61479" w:rsidRDefault="00335EB5">
            <w:pPr>
              <w:spacing w:after="0"/>
            </w:pPr>
            <w:r>
              <w:rPr>
                <w:rFonts w:ascii="Times New Roman" w:hAnsi="Times New Roman"/>
                <w:color w:val="000000"/>
                <w:sz w:val="24"/>
              </w:rPr>
              <w:t>7.2</w:t>
            </w:r>
          </w:p>
        </w:tc>
        <w:tc>
          <w:tcPr>
            <w:tcW w:w="4745"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56195E">
              <w:rPr>
                <w:rFonts w:ascii="Times New Roman" w:hAnsi="Times New Roman"/>
                <w:color w:val="000000"/>
                <w:sz w:val="24"/>
                <w:lang w:val="ru-RU"/>
              </w:rPr>
              <w:t xml:space="preserve"> века (не менее трёх стихотворений одного из поэтов по выбору). Например, стихотворения Г.Аполлинера, Ф. Гарсиа Лорки, </w:t>
            </w:r>
            <w:r>
              <w:rPr>
                <w:rFonts w:ascii="Times New Roman" w:hAnsi="Times New Roman"/>
                <w:color w:val="000000"/>
                <w:sz w:val="24"/>
              </w:rPr>
              <w:t>P</w:t>
            </w:r>
            <w:r w:rsidRPr="0056195E">
              <w:rPr>
                <w:rFonts w:ascii="Times New Roman" w:hAnsi="Times New Roman"/>
                <w:color w:val="000000"/>
                <w:sz w:val="24"/>
                <w:lang w:val="ru-RU"/>
              </w:rPr>
              <w:t>. </w:t>
            </w:r>
            <w:r>
              <w:rPr>
                <w:rFonts w:ascii="Times New Roman" w:hAnsi="Times New Roman"/>
                <w:color w:val="000000"/>
                <w:sz w:val="24"/>
              </w:rPr>
              <w:t>M</w:t>
            </w:r>
            <w:r w:rsidRPr="0056195E">
              <w:rPr>
                <w:rFonts w:ascii="Times New Roman" w:hAnsi="Times New Roman"/>
                <w:color w:val="000000"/>
                <w:sz w:val="24"/>
                <w:lang w:val="ru-RU"/>
              </w:rPr>
              <w:t>. Рильке, Т. С. Элиота и др.</w:t>
            </w:r>
          </w:p>
        </w:tc>
        <w:tc>
          <w:tcPr>
            <w:tcW w:w="2596"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2 </w:t>
            </w:r>
          </w:p>
        </w:tc>
        <w:tc>
          <w:tcPr>
            <w:tcW w:w="2174"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w:t>
            </w:r>
          </w:p>
        </w:tc>
      </w:tr>
      <w:tr w:rsidR="00E61479">
        <w:trPr>
          <w:trHeight w:val="144"/>
          <w:tblCellSpacing w:w="0" w:type="dxa"/>
        </w:trPr>
        <w:tc>
          <w:tcPr>
            <w:tcW w:w="975" w:type="dxa"/>
            <w:tcMar>
              <w:top w:w="50" w:type="dxa"/>
              <w:left w:w="100" w:type="dxa"/>
            </w:tcMar>
            <w:vAlign w:val="center"/>
          </w:tcPr>
          <w:p w:rsidR="00E61479" w:rsidRDefault="00335EB5">
            <w:pPr>
              <w:spacing w:after="0"/>
            </w:pPr>
            <w:r>
              <w:rPr>
                <w:rFonts w:ascii="Times New Roman" w:hAnsi="Times New Roman"/>
                <w:color w:val="000000"/>
                <w:sz w:val="24"/>
              </w:rPr>
              <w:t>7.3</w:t>
            </w:r>
          </w:p>
        </w:tc>
        <w:tc>
          <w:tcPr>
            <w:tcW w:w="4745"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56195E">
              <w:rPr>
                <w:rFonts w:ascii="Times New Roman" w:hAnsi="Times New Roman"/>
                <w:color w:val="000000"/>
                <w:sz w:val="24"/>
                <w:lang w:val="ru-RU"/>
              </w:rPr>
              <w:t xml:space="preserve"> века (одно произведение по выбору). </w:t>
            </w:r>
            <w:proofErr w:type="gramStart"/>
            <w:r w:rsidRPr="0056195E">
              <w:rPr>
                <w:rFonts w:ascii="Times New Roman" w:hAnsi="Times New Roman"/>
                <w:color w:val="000000"/>
                <w:sz w:val="24"/>
                <w:lang w:val="ru-RU"/>
              </w:rPr>
              <w:t>Например, пьесы Б. Брехта «Мамаша Кураж и ее дети», М. Метерлинка «Синяя птица», Д. Пристли «Визит инспектора», О. Уайльда «Идеальный муж», Т. Уильямса «Трамвай «Желание», Б. Шоу «Пигмалион» и другие</w:t>
            </w:r>
            <w:proofErr w:type="gramEnd"/>
          </w:p>
        </w:tc>
        <w:tc>
          <w:tcPr>
            <w:tcW w:w="2596"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2 </w:t>
            </w:r>
          </w:p>
        </w:tc>
        <w:tc>
          <w:tcPr>
            <w:tcW w:w="2174"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w:t>
            </w:r>
          </w:p>
        </w:tc>
      </w:tr>
      <w:tr w:rsidR="00E61479">
        <w:trPr>
          <w:trHeight w:val="144"/>
          <w:tblCellSpacing w:w="0" w:type="dxa"/>
        </w:trPr>
        <w:tc>
          <w:tcPr>
            <w:tcW w:w="0" w:type="auto"/>
            <w:gridSpan w:val="2"/>
            <w:tcMar>
              <w:top w:w="50" w:type="dxa"/>
              <w:left w:w="100" w:type="dxa"/>
            </w:tcMar>
            <w:vAlign w:val="center"/>
          </w:tcPr>
          <w:p w:rsidR="00E61479" w:rsidRDefault="00335EB5">
            <w:pPr>
              <w:spacing w:after="0"/>
              <w:ind w:left="135"/>
            </w:pPr>
            <w:r>
              <w:rPr>
                <w:rFonts w:ascii="Times New Roman" w:hAnsi="Times New Roman"/>
                <w:color w:val="000000"/>
                <w:sz w:val="24"/>
              </w:rPr>
              <w:t>Итого по разделу</w:t>
            </w:r>
          </w:p>
        </w:tc>
        <w:tc>
          <w:tcPr>
            <w:tcW w:w="2596"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6 </w:t>
            </w:r>
          </w:p>
        </w:tc>
        <w:tc>
          <w:tcPr>
            <w:tcW w:w="4680" w:type="dxa"/>
            <w:gridSpan w:val="2"/>
            <w:tcMar>
              <w:top w:w="50" w:type="dxa"/>
              <w:left w:w="100" w:type="dxa"/>
            </w:tcMar>
            <w:vAlign w:val="center"/>
          </w:tcPr>
          <w:p w:rsidR="00E61479" w:rsidRDefault="00E61479"/>
        </w:tc>
      </w:tr>
      <w:tr w:rsidR="00E61479">
        <w:trPr>
          <w:trHeight w:val="144"/>
          <w:tblCellSpacing w:w="0" w:type="dxa"/>
        </w:trPr>
        <w:tc>
          <w:tcPr>
            <w:tcW w:w="0" w:type="auto"/>
            <w:gridSpan w:val="5"/>
            <w:tcMar>
              <w:top w:w="50" w:type="dxa"/>
              <w:left w:w="100" w:type="dxa"/>
            </w:tcMar>
            <w:vAlign w:val="center"/>
          </w:tcPr>
          <w:p w:rsidR="00E61479" w:rsidRDefault="00E61479">
            <w:pPr>
              <w:spacing w:after="0"/>
              <w:ind w:left="135"/>
            </w:pPr>
          </w:p>
        </w:tc>
      </w:tr>
      <w:tr w:rsidR="00E61479">
        <w:trPr>
          <w:trHeight w:val="144"/>
          <w:tblCellSpacing w:w="0" w:type="dxa"/>
        </w:trPr>
        <w:tc>
          <w:tcPr>
            <w:tcW w:w="0" w:type="auto"/>
            <w:gridSpan w:val="2"/>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lastRenderedPageBreak/>
              <w:t>ОБЩЕЕ КОЛИЧЕСТВО ЧАСОВ ПО ПРОГРАММЕ</w:t>
            </w:r>
          </w:p>
        </w:tc>
        <w:tc>
          <w:tcPr>
            <w:tcW w:w="2596"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2174"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12 </w:t>
            </w:r>
          </w:p>
          <w:p w:rsidR="00E61479" w:rsidRDefault="00335EB5">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E61479" w:rsidRDefault="00E61479"/>
        </w:tc>
      </w:tr>
    </w:tbl>
    <w:p w:rsidR="00E61479" w:rsidRDefault="00E61479">
      <w:pPr>
        <w:sectPr w:rsidR="00E61479">
          <w:pgSz w:w="16383" w:h="11906" w:orient="landscape"/>
          <w:pgMar w:top="1134" w:right="850" w:bottom="1134" w:left="1701" w:header="720" w:footer="720" w:gutter="0"/>
          <w:cols w:space="720"/>
        </w:sectPr>
      </w:pPr>
    </w:p>
    <w:bookmarkEnd w:id="47"/>
    <w:p w:rsidR="00E61479" w:rsidRDefault="00335EB5" w:rsidP="00FF618C">
      <w:pPr>
        <w:spacing w:after="0"/>
        <w:sectPr w:rsidR="00E61479">
          <w:pgSz w:w="16383" w:h="11906" w:orient="landscape"/>
          <w:pgMar w:top="1134" w:right="850" w:bottom="1134" w:left="1701" w:header="720" w:footer="720" w:gutter="0"/>
          <w:cols w:space="720"/>
        </w:sectPr>
      </w:pPr>
      <w:r>
        <w:rPr>
          <w:rFonts w:ascii="Times New Roman" w:hAnsi="Times New Roman"/>
          <w:b/>
          <w:color w:val="000000"/>
          <w:sz w:val="28"/>
        </w:rPr>
        <w:lastRenderedPageBreak/>
        <w:t xml:space="preserve">ПОУРОЧНОЕ ПЛАНИРОВАНИЕ </w:t>
      </w:r>
    </w:p>
    <w:p w:rsidR="00E61479" w:rsidRDefault="00335EB5">
      <w:pPr>
        <w:spacing w:after="0"/>
      </w:pPr>
      <w:r>
        <w:rPr>
          <w:rFonts w:ascii="Times New Roman" w:hAnsi="Times New Roman"/>
          <w:b/>
          <w:color w:val="000000"/>
          <w:sz w:val="28"/>
        </w:rPr>
        <w:lastRenderedPageBreak/>
        <w:t xml:space="preserve">11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02"/>
        <w:gridCol w:w="4711"/>
        <w:gridCol w:w="2306"/>
        <w:gridCol w:w="2270"/>
        <w:gridCol w:w="2718"/>
      </w:tblGrid>
      <w:tr w:rsidR="00E61479">
        <w:trPr>
          <w:trHeight w:val="144"/>
          <w:tblCellSpacing w:w="0" w:type="dxa"/>
        </w:trPr>
        <w:tc>
          <w:tcPr>
            <w:tcW w:w="791" w:type="dxa"/>
            <w:vMerge w:val="restart"/>
            <w:tcMar>
              <w:top w:w="50" w:type="dxa"/>
              <w:left w:w="100" w:type="dxa"/>
            </w:tcMar>
            <w:vAlign w:val="center"/>
          </w:tcPr>
          <w:p w:rsidR="00E61479" w:rsidRDefault="00335EB5">
            <w:pPr>
              <w:spacing w:after="0"/>
              <w:ind w:left="135"/>
            </w:pPr>
            <w:r>
              <w:rPr>
                <w:rFonts w:ascii="Times New Roman" w:hAnsi="Times New Roman"/>
                <w:b/>
                <w:color w:val="000000"/>
                <w:sz w:val="24"/>
              </w:rPr>
              <w:t xml:space="preserve">№ п/п </w:t>
            </w:r>
          </w:p>
          <w:p w:rsidR="00E61479" w:rsidRDefault="00E61479">
            <w:pPr>
              <w:spacing w:after="0"/>
              <w:ind w:left="135"/>
            </w:pPr>
          </w:p>
        </w:tc>
        <w:tc>
          <w:tcPr>
            <w:tcW w:w="3520" w:type="dxa"/>
            <w:vMerge w:val="restart"/>
            <w:tcMar>
              <w:top w:w="50" w:type="dxa"/>
              <w:left w:w="100" w:type="dxa"/>
            </w:tcMar>
            <w:vAlign w:val="center"/>
          </w:tcPr>
          <w:p w:rsidR="00E61479" w:rsidRDefault="00335EB5">
            <w:pPr>
              <w:spacing w:after="0"/>
              <w:ind w:left="135"/>
            </w:pPr>
            <w:r>
              <w:rPr>
                <w:rFonts w:ascii="Times New Roman" w:hAnsi="Times New Roman"/>
                <w:b/>
                <w:color w:val="000000"/>
                <w:sz w:val="24"/>
              </w:rPr>
              <w:t xml:space="preserve">Тема урока </w:t>
            </w:r>
          </w:p>
          <w:p w:rsidR="00E61479" w:rsidRDefault="00E61479">
            <w:pPr>
              <w:spacing w:after="0"/>
              <w:ind w:left="135"/>
            </w:pPr>
          </w:p>
        </w:tc>
        <w:tc>
          <w:tcPr>
            <w:tcW w:w="0" w:type="auto"/>
            <w:gridSpan w:val="2"/>
            <w:tcMar>
              <w:top w:w="50" w:type="dxa"/>
              <w:left w:w="100" w:type="dxa"/>
            </w:tcMar>
            <w:vAlign w:val="center"/>
          </w:tcPr>
          <w:p w:rsidR="00E61479" w:rsidRDefault="00335EB5">
            <w:pPr>
              <w:spacing w:after="0"/>
            </w:pPr>
            <w:r>
              <w:rPr>
                <w:rFonts w:ascii="Times New Roman" w:hAnsi="Times New Roman"/>
                <w:b/>
                <w:color w:val="000000"/>
                <w:sz w:val="24"/>
              </w:rPr>
              <w:t>Количество часов</w:t>
            </w:r>
          </w:p>
        </w:tc>
        <w:tc>
          <w:tcPr>
            <w:tcW w:w="2718" w:type="dxa"/>
            <w:vMerge w:val="restart"/>
            <w:tcMar>
              <w:top w:w="50" w:type="dxa"/>
              <w:left w:w="100" w:type="dxa"/>
            </w:tcMar>
            <w:vAlign w:val="center"/>
          </w:tcPr>
          <w:p w:rsidR="00E61479" w:rsidRDefault="00335EB5">
            <w:pPr>
              <w:spacing w:after="0"/>
              <w:ind w:left="135"/>
            </w:pPr>
            <w:r>
              <w:rPr>
                <w:rFonts w:ascii="Times New Roman" w:hAnsi="Times New Roman"/>
                <w:b/>
                <w:color w:val="000000"/>
                <w:sz w:val="24"/>
              </w:rPr>
              <w:t xml:space="preserve">Электронные цифровые образовательные ресурсы </w:t>
            </w:r>
          </w:p>
          <w:p w:rsidR="00E61479" w:rsidRDefault="00E61479">
            <w:pPr>
              <w:spacing w:after="0"/>
              <w:ind w:left="135"/>
            </w:pPr>
          </w:p>
        </w:tc>
      </w:tr>
      <w:tr w:rsidR="00E61479">
        <w:trPr>
          <w:trHeight w:val="144"/>
          <w:tblCellSpacing w:w="0" w:type="dxa"/>
        </w:trPr>
        <w:tc>
          <w:tcPr>
            <w:tcW w:w="0" w:type="auto"/>
            <w:vMerge/>
            <w:tcBorders>
              <w:top w:val="nil"/>
            </w:tcBorders>
            <w:tcMar>
              <w:top w:w="50" w:type="dxa"/>
              <w:left w:w="100" w:type="dxa"/>
            </w:tcMar>
          </w:tcPr>
          <w:p w:rsidR="00E61479" w:rsidRDefault="00E61479"/>
        </w:tc>
        <w:tc>
          <w:tcPr>
            <w:tcW w:w="0" w:type="auto"/>
            <w:vMerge/>
            <w:tcBorders>
              <w:top w:val="nil"/>
            </w:tcBorders>
            <w:tcMar>
              <w:top w:w="50" w:type="dxa"/>
              <w:left w:w="100" w:type="dxa"/>
            </w:tcMar>
          </w:tcPr>
          <w:p w:rsidR="00E61479" w:rsidRDefault="00E61479"/>
        </w:tc>
        <w:tc>
          <w:tcPr>
            <w:tcW w:w="1467" w:type="dxa"/>
            <w:tcMar>
              <w:top w:w="50" w:type="dxa"/>
              <w:left w:w="100" w:type="dxa"/>
            </w:tcMar>
            <w:vAlign w:val="center"/>
          </w:tcPr>
          <w:p w:rsidR="00E61479" w:rsidRDefault="00335EB5">
            <w:pPr>
              <w:spacing w:after="0"/>
              <w:ind w:left="135"/>
            </w:pPr>
            <w:r>
              <w:rPr>
                <w:rFonts w:ascii="Times New Roman" w:hAnsi="Times New Roman"/>
                <w:b/>
                <w:color w:val="000000"/>
                <w:sz w:val="24"/>
              </w:rPr>
              <w:t xml:space="preserve">Всего </w:t>
            </w:r>
          </w:p>
          <w:p w:rsidR="00E61479" w:rsidRDefault="00E61479">
            <w:pPr>
              <w:spacing w:after="0"/>
              <w:ind w:left="135"/>
            </w:pPr>
          </w:p>
        </w:tc>
        <w:tc>
          <w:tcPr>
            <w:tcW w:w="2270" w:type="dxa"/>
            <w:tcMar>
              <w:top w:w="50" w:type="dxa"/>
              <w:left w:w="100" w:type="dxa"/>
            </w:tcMar>
            <w:vAlign w:val="center"/>
          </w:tcPr>
          <w:p w:rsidR="00E61479" w:rsidRDefault="00335EB5">
            <w:pPr>
              <w:spacing w:after="0"/>
              <w:ind w:left="135"/>
            </w:pPr>
            <w:r>
              <w:rPr>
                <w:rFonts w:ascii="Times New Roman" w:hAnsi="Times New Roman"/>
                <w:b/>
                <w:color w:val="000000"/>
                <w:sz w:val="24"/>
              </w:rPr>
              <w:t xml:space="preserve">Контрольные работы </w:t>
            </w:r>
          </w:p>
          <w:p w:rsidR="00E61479" w:rsidRDefault="00E61479">
            <w:pPr>
              <w:spacing w:after="0"/>
              <w:ind w:left="135"/>
            </w:pPr>
          </w:p>
        </w:tc>
        <w:tc>
          <w:tcPr>
            <w:tcW w:w="0" w:type="auto"/>
            <w:vMerge/>
            <w:tcBorders>
              <w:top w:val="nil"/>
            </w:tcBorders>
            <w:tcMar>
              <w:top w:w="50" w:type="dxa"/>
              <w:left w:w="100" w:type="dxa"/>
            </w:tcMar>
          </w:tcPr>
          <w:p w:rsidR="00E61479" w:rsidRDefault="00E61479"/>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1</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Литературный процесс и социально-политические особенности эпохи, культура, научно-технический прогресс</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2</w:t>
            </w:r>
          </w:p>
        </w:tc>
        <w:tc>
          <w:tcPr>
            <w:tcW w:w="3520" w:type="dxa"/>
            <w:tcMar>
              <w:top w:w="50" w:type="dxa"/>
              <w:left w:w="100" w:type="dxa"/>
            </w:tcMar>
            <w:vAlign w:val="center"/>
          </w:tcPr>
          <w:p w:rsidR="00E61479" w:rsidRDefault="00335EB5">
            <w:pPr>
              <w:spacing w:after="0"/>
              <w:ind w:left="135"/>
            </w:pPr>
            <w:r w:rsidRPr="0056195E">
              <w:rPr>
                <w:rFonts w:ascii="Times New Roman" w:hAnsi="Times New Roman"/>
                <w:color w:val="000000"/>
                <w:sz w:val="24"/>
                <w:lang w:val="ru-RU"/>
              </w:rPr>
              <w:t xml:space="preserve">Основные этапы жизни и творчества А.И.Куприна. Повесть «Поединок». </w:t>
            </w:r>
            <w:r>
              <w:rPr>
                <w:rFonts w:ascii="Times New Roman" w:hAnsi="Times New Roman"/>
                <w:color w:val="000000"/>
                <w:sz w:val="24"/>
              </w:rPr>
              <w:t>Сюжет, проблематика произведения</w:t>
            </w:r>
          </w:p>
        </w:tc>
        <w:tc>
          <w:tcPr>
            <w:tcW w:w="1467"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3</w:t>
            </w:r>
          </w:p>
        </w:tc>
        <w:tc>
          <w:tcPr>
            <w:tcW w:w="3520" w:type="dxa"/>
            <w:tcMar>
              <w:top w:w="50" w:type="dxa"/>
              <w:left w:w="100" w:type="dxa"/>
            </w:tcMar>
            <w:vAlign w:val="center"/>
          </w:tcPr>
          <w:p w:rsidR="00E61479" w:rsidRDefault="00335EB5">
            <w:pPr>
              <w:spacing w:after="0"/>
              <w:ind w:left="135"/>
            </w:pPr>
            <w:r w:rsidRPr="0056195E">
              <w:rPr>
                <w:rFonts w:ascii="Times New Roman" w:hAnsi="Times New Roman"/>
                <w:color w:val="000000"/>
                <w:sz w:val="24"/>
                <w:lang w:val="ru-RU"/>
              </w:rPr>
              <w:t xml:space="preserve">Повесть «Поединок». «Человековедение» А. И. Куприна. </w:t>
            </w:r>
            <w:r>
              <w:rPr>
                <w:rFonts w:ascii="Times New Roman" w:hAnsi="Times New Roman"/>
                <w:color w:val="000000"/>
                <w:sz w:val="24"/>
              </w:rPr>
              <w:t>Художественное мастерство писателя.</w:t>
            </w:r>
          </w:p>
        </w:tc>
        <w:tc>
          <w:tcPr>
            <w:tcW w:w="1467"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4</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Произведения А. И. Куприна о любви. Сюжет, нравственно-философский смысл произведения "Гранатовый браслет", "Олеся"</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5</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Система персонажей произведения "Гранатовый браслет", "Олеся". Роль деталей в психологической обрисовке характеров и ситуаций</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6</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Основные этапы жизни и творчества Л.Н.Андреева. На перепутьях реализма и модернизма</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7</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 xml:space="preserve">Тема рока в произведениях Л. Н. Андреева. Сюжет, проблематика рассказа. </w:t>
            </w:r>
            <w:r w:rsidRPr="0056195E">
              <w:rPr>
                <w:rFonts w:ascii="Times New Roman" w:hAnsi="Times New Roman"/>
                <w:color w:val="000000"/>
                <w:sz w:val="24"/>
                <w:lang w:val="ru-RU"/>
              </w:rPr>
              <w:lastRenderedPageBreak/>
              <w:t>Трагическое мироощущение автора</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lastRenderedPageBreak/>
              <w:t>8</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Христианские образы и мотивы в произведениях Андреева. Своеобразие стиля, выразительность и экспрессивность художественной детали</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9</w:t>
            </w:r>
          </w:p>
        </w:tc>
        <w:tc>
          <w:tcPr>
            <w:tcW w:w="3520" w:type="dxa"/>
            <w:tcMar>
              <w:top w:w="50" w:type="dxa"/>
              <w:left w:w="100" w:type="dxa"/>
            </w:tcMar>
            <w:vAlign w:val="center"/>
          </w:tcPr>
          <w:p w:rsidR="00E61479" w:rsidRDefault="00335EB5">
            <w:pPr>
              <w:spacing w:after="0"/>
              <w:ind w:left="135"/>
            </w:pPr>
            <w:r w:rsidRPr="0056195E">
              <w:rPr>
                <w:rFonts w:ascii="Times New Roman" w:hAnsi="Times New Roman"/>
                <w:color w:val="000000"/>
                <w:sz w:val="24"/>
                <w:lang w:val="ru-RU"/>
              </w:rPr>
              <w:t xml:space="preserve">Основные этапы жизни и творчества М.Горького. Романтический пафос и </w:t>
            </w:r>
            <w:proofErr w:type="gramStart"/>
            <w:r w:rsidRPr="0056195E">
              <w:rPr>
                <w:rFonts w:ascii="Times New Roman" w:hAnsi="Times New Roman"/>
                <w:color w:val="000000"/>
                <w:sz w:val="24"/>
                <w:lang w:val="ru-RU"/>
              </w:rPr>
              <w:t>суровая</w:t>
            </w:r>
            <w:proofErr w:type="gramEnd"/>
            <w:r w:rsidRPr="0056195E">
              <w:rPr>
                <w:rFonts w:ascii="Times New Roman" w:hAnsi="Times New Roman"/>
                <w:color w:val="000000"/>
                <w:sz w:val="24"/>
                <w:lang w:val="ru-RU"/>
              </w:rPr>
              <w:t xml:space="preserve"> правда ранних рассказов писателя. </w:t>
            </w:r>
            <w:r>
              <w:rPr>
                <w:rFonts w:ascii="Times New Roman" w:hAnsi="Times New Roman"/>
                <w:color w:val="000000"/>
                <w:sz w:val="24"/>
              </w:rPr>
              <w:t>Протест героя-одиночки против «бескрылого» существования, «пустыря в душе»</w:t>
            </w:r>
          </w:p>
        </w:tc>
        <w:tc>
          <w:tcPr>
            <w:tcW w:w="1467"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10</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Человек и история в творчестве М. Горького. Новый герой реалистической литературы - человек как творец истории</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11</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Социально-философская драма «На дне». История создания, смысл названия произведения</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12</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Тематика, проблематика, система образов драмы «На дне»</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13</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«Три правды» в пьесе «На дне» и их трагическое столкновение</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1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14</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Новаторство Горьког</w:t>
            </w:r>
            <w:proofErr w:type="gramStart"/>
            <w:r w:rsidRPr="0056195E">
              <w:rPr>
                <w:rFonts w:ascii="Times New Roman" w:hAnsi="Times New Roman"/>
                <w:color w:val="000000"/>
                <w:sz w:val="24"/>
                <w:lang w:val="ru-RU"/>
              </w:rPr>
              <w:t>о-</w:t>
            </w:r>
            <w:proofErr w:type="gramEnd"/>
            <w:r w:rsidRPr="0056195E">
              <w:rPr>
                <w:rFonts w:ascii="Times New Roman" w:hAnsi="Times New Roman"/>
                <w:color w:val="000000"/>
                <w:sz w:val="24"/>
                <w:lang w:val="ru-RU"/>
              </w:rPr>
              <w:t xml:space="preserve"> драматурга. Сценическая судьба пьесы «На дне»</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15</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Развитие речи. Подготовка к домашнему сочинению по творчеству М.Горького</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16</w:t>
            </w:r>
          </w:p>
        </w:tc>
        <w:tc>
          <w:tcPr>
            <w:tcW w:w="3520" w:type="dxa"/>
            <w:tcMar>
              <w:top w:w="50" w:type="dxa"/>
              <w:left w:w="100" w:type="dxa"/>
            </w:tcMar>
            <w:vAlign w:val="center"/>
          </w:tcPr>
          <w:p w:rsidR="00E61479" w:rsidRDefault="00335EB5">
            <w:pPr>
              <w:spacing w:after="0"/>
              <w:ind w:left="135"/>
            </w:pPr>
            <w:r w:rsidRPr="0056195E">
              <w:rPr>
                <w:rFonts w:ascii="Times New Roman" w:hAnsi="Times New Roman"/>
                <w:color w:val="000000"/>
                <w:sz w:val="24"/>
                <w:lang w:val="ru-RU"/>
              </w:rPr>
              <w:t>Серебряный век русской литературы</w:t>
            </w:r>
            <w:proofErr w:type="gramStart"/>
            <w:r w:rsidRPr="0056195E">
              <w:rPr>
                <w:rFonts w:ascii="Times New Roman" w:hAnsi="Times New Roman"/>
                <w:color w:val="000000"/>
                <w:sz w:val="24"/>
                <w:lang w:val="ru-RU"/>
              </w:rPr>
              <w:t>.Э</w:t>
            </w:r>
            <w:proofErr w:type="gramEnd"/>
            <w:r w:rsidRPr="0056195E">
              <w:rPr>
                <w:rFonts w:ascii="Times New Roman" w:hAnsi="Times New Roman"/>
                <w:color w:val="000000"/>
                <w:sz w:val="24"/>
                <w:lang w:val="ru-RU"/>
              </w:rPr>
              <w:t xml:space="preserve">стетические программы модернистских объединений. </w:t>
            </w:r>
            <w:r>
              <w:rPr>
                <w:rFonts w:ascii="Times New Roman" w:hAnsi="Times New Roman"/>
                <w:color w:val="000000"/>
                <w:sz w:val="24"/>
              </w:rPr>
              <w:t xml:space="preserve">Символизм. </w:t>
            </w:r>
            <w:r>
              <w:rPr>
                <w:rFonts w:ascii="Times New Roman" w:hAnsi="Times New Roman"/>
                <w:color w:val="000000"/>
                <w:sz w:val="24"/>
              </w:rPr>
              <w:lastRenderedPageBreak/>
              <w:t>Стихотворения поэтов-символистов</w:t>
            </w:r>
          </w:p>
        </w:tc>
        <w:tc>
          <w:tcPr>
            <w:tcW w:w="1467"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lastRenderedPageBreak/>
              <w:t xml:space="preserve"> 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lastRenderedPageBreak/>
              <w:t>17</w:t>
            </w:r>
          </w:p>
        </w:tc>
        <w:tc>
          <w:tcPr>
            <w:tcW w:w="3520" w:type="dxa"/>
            <w:tcMar>
              <w:top w:w="50" w:type="dxa"/>
              <w:left w:w="100" w:type="dxa"/>
            </w:tcMar>
            <w:vAlign w:val="center"/>
          </w:tcPr>
          <w:p w:rsidR="00E61479" w:rsidRDefault="00335EB5">
            <w:pPr>
              <w:spacing w:after="0"/>
              <w:ind w:left="135"/>
            </w:pPr>
            <w:r w:rsidRPr="0056195E">
              <w:rPr>
                <w:rFonts w:ascii="Times New Roman" w:hAnsi="Times New Roman"/>
                <w:color w:val="000000"/>
                <w:sz w:val="24"/>
                <w:lang w:val="ru-RU"/>
              </w:rPr>
              <w:t xml:space="preserve">Акмеизм. Основные темы и мотивы лирики поэтов-акмеистов. </w:t>
            </w:r>
            <w:r>
              <w:rPr>
                <w:rFonts w:ascii="Times New Roman" w:hAnsi="Times New Roman"/>
                <w:color w:val="000000"/>
                <w:sz w:val="24"/>
              </w:rPr>
              <w:t>Художественные особенности крестьянских поэтов</w:t>
            </w:r>
          </w:p>
        </w:tc>
        <w:tc>
          <w:tcPr>
            <w:tcW w:w="1467"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18</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Футуризм. Основные темы и мотивы, композиция и язык произведений поэтов-футуристов</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19</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Развитие речи. Анализ лирического произведения поэтов Серебряного века (по выбору)</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20</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Основные этапы жизни и творчества И.А.Бунина. Философская и психологическая насыщенность лирики</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21</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Тема любви в произведениях И.А.Бунина. Образ Родины</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22</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Социально-философская проблематика рассказов И.А.Бунина</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23</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Поэтика «остывших» усадеб и лирических воспоминаний в произведениях И.А.Бунина</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24</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Роль художественной детали. Символика бунинской прозы. Своеобразие художественной манеры И.А. Бунина</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1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25</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Книга очерков «Окаянные дни» (фрагменты) как вершина публицистики И. А. Бунина</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26</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 xml:space="preserve">Основные этапы жизни и творчества </w:t>
            </w:r>
            <w:r w:rsidRPr="0056195E">
              <w:rPr>
                <w:rFonts w:ascii="Times New Roman" w:hAnsi="Times New Roman"/>
                <w:color w:val="000000"/>
                <w:sz w:val="24"/>
                <w:lang w:val="ru-RU"/>
              </w:rPr>
              <w:lastRenderedPageBreak/>
              <w:t>А.А.Блока. Поэт и символизм. Разнообразие мотивов лирики. Образ Прекрасной Дамы в поэзии А.А.Блока</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lastRenderedPageBreak/>
              <w:t>27</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Образ «страшного мира» в лирике А.А.Блока. Тема Родины</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28</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Особенности образного языка А.А.Блока</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29</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Поэт и революция. Поэма «Двенадцать»: история создания, многоплановость, сложность художественного мира поэмы</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30</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Герои поэмы «Двенадцать», сюжет, композиция, многозначность финала</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1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31</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Художественное своеобразие языка поэмы «Двенадцать»</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32</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Подготовка к презентации проекта по литературе начала ХХ века</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33</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Защита презентации проекта по литературе начала ХХ века</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34</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Основные этапы жизни и творчества Н.С.Гумилева. Герой-маска в ранней поэзии Н.С.Гумилева</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35</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«Экзотический колорит» лирического эпоса Н. С. Гумилева</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36</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Темы истории и судьбы, творчества и творца в лирике Н. С. Гумилева</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37</w:t>
            </w:r>
          </w:p>
        </w:tc>
        <w:tc>
          <w:tcPr>
            <w:tcW w:w="3520" w:type="dxa"/>
            <w:tcMar>
              <w:top w:w="50" w:type="dxa"/>
              <w:left w:w="100" w:type="dxa"/>
            </w:tcMar>
            <w:vAlign w:val="center"/>
          </w:tcPr>
          <w:p w:rsidR="00E61479" w:rsidRDefault="00335EB5">
            <w:pPr>
              <w:spacing w:after="0"/>
              <w:ind w:left="135"/>
            </w:pPr>
            <w:r w:rsidRPr="0056195E">
              <w:rPr>
                <w:rFonts w:ascii="Times New Roman" w:hAnsi="Times New Roman"/>
                <w:color w:val="000000"/>
                <w:sz w:val="24"/>
                <w:lang w:val="ru-RU"/>
              </w:rPr>
              <w:t xml:space="preserve">Основные этапы жизни и творчества В.В.Маяковского. Новаторство поэтики Маяковского. </w:t>
            </w:r>
            <w:r>
              <w:rPr>
                <w:rFonts w:ascii="Times New Roman" w:hAnsi="Times New Roman"/>
                <w:color w:val="000000"/>
                <w:sz w:val="24"/>
              </w:rPr>
              <w:t xml:space="preserve">Лирический герой ранних </w:t>
            </w:r>
            <w:r>
              <w:rPr>
                <w:rFonts w:ascii="Times New Roman" w:hAnsi="Times New Roman"/>
                <w:color w:val="000000"/>
                <w:sz w:val="24"/>
              </w:rPr>
              <w:lastRenderedPageBreak/>
              <w:t>произведений поэта</w:t>
            </w:r>
          </w:p>
        </w:tc>
        <w:tc>
          <w:tcPr>
            <w:tcW w:w="1467"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lastRenderedPageBreak/>
              <w:t xml:space="preserve"> 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lastRenderedPageBreak/>
              <w:t>38</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Поэт и революция. Сатира в стихотворениях В.В. Маяковского</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39</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Своеобразие любовной лирики В.В. Маяковского</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40</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Художественный мир поэмы В.В.Маяковского «Облако в штанах»</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41</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Сюжетно-композиционная основа поэмы «Облако в штанах»</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42</w:t>
            </w:r>
          </w:p>
        </w:tc>
        <w:tc>
          <w:tcPr>
            <w:tcW w:w="3520" w:type="dxa"/>
            <w:tcMar>
              <w:top w:w="50" w:type="dxa"/>
              <w:left w:w="100" w:type="dxa"/>
            </w:tcMar>
            <w:vAlign w:val="center"/>
          </w:tcPr>
          <w:p w:rsidR="00E61479" w:rsidRDefault="00335EB5">
            <w:pPr>
              <w:spacing w:after="0"/>
              <w:ind w:left="135"/>
            </w:pPr>
            <w:r w:rsidRPr="0056195E">
              <w:rPr>
                <w:rFonts w:ascii="Times New Roman" w:hAnsi="Times New Roman"/>
                <w:color w:val="000000"/>
                <w:sz w:val="24"/>
                <w:lang w:val="ru-RU"/>
              </w:rPr>
              <w:t xml:space="preserve">Диалог с потомками, лирическая исповедь поэта-гражданина в поэме «Во весь голос. </w:t>
            </w:r>
            <w:r>
              <w:rPr>
                <w:rFonts w:ascii="Times New Roman" w:hAnsi="Times New Roman"/>
                <w:color w:val="000000"/>
                <w:sz w:val="24"/>
              </w:rPr>
              <w:t>Первое вступление в поэму»</w:t>
            </w:r>
          </w:p>
        </w:tc>
        <w:tc>
          <w:tcPr>
            <w:tcW w:w="1467"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1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43</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Основные этапы жизни и творчества С.А. Есенина. Особенности лирики поэта и многообразие тематики стихотворений</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44</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Тема России и родного дома в лирике С.А.Есенина. Природа и человек в произведениях поэта</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45</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Своебразие любовной лирики С.А.Есенина</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46</w:t>
            </w:r>
          </w:p>
        </w:tc>
        <w:tc>
          <w:tcPr>
            <w:tcW w:w="3520" w:type="dxa"/>
            <w:tcMar>
              <w:top w:w="50" w:type="dxa"/>
              <w:left w:w="100" w:type="dxa"/>
            </w:tcMar>
            <w:vAlign w:val="center"/>
          </w:tcPr>
          <w:p w:rsidR="00E61479" w:rsidRDefault="00335EB5">
            <w:pPr>
              <w:spacing w:after="0"/>
              <w:ind w:left="135"/>
            </w:pPr>
            <w:r w:rsidRPr="0056195E">
              <w:rPr>
                <w:rFonts w:ascii="Times New Roman" w:hAnsi="Times New Roman"/>
                <w:color w:val="000000"/>
                <w:sz w:val="24"/>
                <w:lang w:val="ru-RU"/>
              </w:rPr>
              <w:t xml:space="preserve">История создания поэмы "Черный человек". </w:t>
            </w:r>
            <w:r>
              <w:rPr>
                <w:rFonts w:ascii="Times New Roman" w:hAnsi="Times New Roman"/>
                <w:color w:val="000000"/>
                <w:sz w:val="24"/>
              </w:rPr>
              <w:t>Тема и проблематика поэмы</w:t>
            </w:r>
          </w:p>
        </w:tc>
        <w:tc>
          <w:tcPr>
            <w:tcW w:w="1467"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47</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Жанр и композиция поэмы "Черный человек"</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48</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Художественное своеобразие поэмы "Черный человек"</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49</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 xml:space="preserve">Развитие речи. Подготовка к домашнему сочинению по лирике А.А.Блока, С.Н. </w:t>
            </w:r>
            <w:r w:rsidRPr="0056195E">
              <w:rPr>
                <w:rFonts w:ascii="Times New Roman" w:hAnsi="Times New Roman"/>
                <w:color w:val="000000"/>
                <w:sz w:val="24"/>
                <w:lang w:val="ru-RU"/>
              </w:rPr>
              <w:lastRenderedPageBreak/>
              <w:t>Гумилева, В.В.Маяковского, С.А.Есенина</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lastRenderedPageBreak/>
              <w:t>50</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Страницы жизни и творчества О.Э.Мандельштама. Основные мотивы лирики поэта, философичность его поэзии</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51</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Исторические и литературные образы в поэзии О.Э.Мандельштама</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52</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Художественное своеобразие поэзии О.Э.Мандельштама</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53</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Символика цвета, ритмико-интонационное многообразие лирики поэта О.Э.Мандельштама</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54</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Страницы жизни и творчества М.И.Цветаевой. Многообразие тематики и проблематики в лирике поэта</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55</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Уникальность поэтического голоса М.И.Цветаевой. Искренность лирического монолога-исповеди</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56</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Конфликт быта и бытия, времени и вечности. Необычность образа лирического героя М.И.Цветаевой</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57</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Тема Родины в произведениях разных лет. Образно-стилистические черты поэзии М.И. Цветаевой</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1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58</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Очерк «Мой Пушкин» как автобиографическое эссе</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59</w:t>
            </w:r>
          </w:p>
        </w:tc>
        <w:tc>
          <w:tcPr>
            <w:tcW w:w="3520" w:type="dxa"/>
            <w:tcMar>
              <w:top w:w="50" w:type="dxa"/>
              <w:left w:w="100" w:type="dxa"/>
            </w:tcMar>
            <w:vAlign w:val="center"/>
          </w:tcPr>
          <w:p w:rsidR="00E61479" w:rsidRDefault="00335EB5">
            <w:pPr>
              <w:spacing w:after="0"/>
              <w:ind w:left="135"/>
            </w:pPr>
            <w:r w:rsidRPr="0056195E">
              <w:rPr>
                <w:rFonts w:ascii="Times New Roman" w:hAnsi="Times New Roman"/>
                <w:color w:val="000000"/>
                <w:sz w:val="24"/>
                <w:lang w:val="ru-RU"/>
              </w:rPr>
              <w:t xml:space="preserve">Основные этапы жизни и творчества А.А.Ахматовой. Многообразие таматики лирики. </w:t>
            </w:r>
            <w:r>
              <w:rPr>
                <w:rFonts w:ascii="Times New Roman" w:hAnsi="Times New Roman"/>
                <w:color w:val="000000"/>
                <w:sz w:val="24"/>
              </w:rPr>
              <w:t xml:space="preserve">Любовь как всепоглощающее </w:t>
            </w:r>
            <w:r>
              <w:rPr>
                <w:rFonts w:ascii="Times New Roman" w:hAnsi="Times New Roman"/>
                <w:color w:val="000000"/>
                <w:sz w:val="24"/>
              </w:rPr>
              <w:lastRenderedPageBreak/>
              <w:t>чувство в лирике поэта</w:t>
            </w:r>
          </w:p>
        </w:tc>
        <w:tc>
          <w:tcPr>
            <w:tcW w:w="1467"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lastRenderedPageBreak/>
              <w:t xml:space="preserve"> 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lastRenderedPageBreak/>
              <w:t>60</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Любовь как всепоглощающее чувство в лирике А.А.Ахматовой</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61</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Гражданский пафос лирики А.А.Ахматовой. Тема Родины и судьбы в творчестве поэта</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62</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История создания поэмы А.А.Ахматовой «Реквием». Трагедия народа и поэта. Смысл названия</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63</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Библейские мотивы в поэме "Реквием"</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1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64</w:t>
            </w:r>
          </w:p>
        </w:tc>
        <w:tc>
          <w:tcPr>
            <w:tcW w:w="3520" w:type="dxa"/>
            <w:tcMar>
              <w:top w:w="50" w:type="dxa"/>
              <w:left w:w="100" w:type="dxa"/>
            </w:tcMar>
            <w:vAlign w:val="center"/>
          </w:tcPr>
          <w:p w:rsidR="00E61479" w:rsidRDefault="00335EB5">
            <w:pPr>
              <w:spacing w:after="0"/>
              <w:ind w:left="135"/>
            </w:pPr>
            <w:r w:rsidRPr="0056195E">
              <w:rPr>
                <w:rFonts w:ascii="Times New Roman" w:hAnsi="Times New Roman"/>
                <w:color w:val="000000"/>
                <w:sz w:val="24"/>
                <w:lang w:val="ru-RU"/>
              </w:rPr>
              <w:t xml:space="preserve">Широта эпического обобщения в поэме "Реквием". </w:t>
            </w:r>
            <w:r>
              <w:rPr>
                <w:rFonts w:ascii="Times New Roman" w:hAnsi="Times New Roman"/>
                <w:color w:val="000000"/>
                <w:sz w:val="24"/>
              </w:rPr>
              <w:t>Художественное своеобразие произведения</w:t>
            </w:r>
          </w:p>
        </w:tc>
        <w:tc>
          <w:tcPr>
            <w:tcW w:w="1467"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65</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Развитие речи. Подготовка к контрольной работе ответы на проблемный вопрос, сочинение, тесты по литературе первой половины ХХ века</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66</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Контрольная работа письменные ответы, сочинение, тесты по литературе первой половины ХХ века</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1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67</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Жизнь и творчество Е. И. Замятина. История создания, сюжет и композиция антиутопии «Мы»</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68</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«Мы»: черты антиутопии как жанра. Язык и тип сознания граждан Единого Государства.</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69</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 xml:space="preserve">Герой антиутопии и центральный </w:t>
            </w:r>
            <w:r w:rsidRPr="0056195E">
              <w:rPr>
                <w:rFonts w:ascii="Times New Roman" w:hAnsi="Times New Roman"/>
                <w:color w:val="000000"/>
                <w:sz w:val="24"/>
                <w:lang w:val="ru-RU"/>
              </w:rPr>
              <w:lastRenderedPageBreak/>
              <w:t>конфликт романа «Мы». Философская проблематика романа, его образная система</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lastRenderedPageBreak/>
              <w:t>70</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Страницы жизни и творчества Н.Островского. История создания, идейно-художественное своеобразие романа «Как закалялась сталь»</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71</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Образ Павки Корчагина как символ мужества, героизма и силы духа</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72</w:t>
            </w:r>
          </w:p>
        </w:tc>
        <w:tc>
          <w:tcPr>
            <w:tcW w:w="3520" w:type="dxa"/>
            <w:tcMar>
              <w:top w:w="50" w:type="dxa"/>
              <w:left w:w="100" w:type="dxa"/>
            </w:tcMar>
            <w:vAlign w:val="center"/>
          </w:tcPr>
          <w:p w:rsidR="00E61479" w:rsidRDefault="00335EB5">
            <w:pPr>
              <w:spacing w:after="0"/>
              <w:ind w:left="135"/>
            </w:pPr>
            <w:r w:rsidRPr="0056195E">
              <w:rPr>
                <w:rFonts w:ascii="Times New Roman" w:hAnsi="Times New Roman"/>
                <w:color w:val="000000"/>
                <w:sz w:val="24"/>
                <w:lang w:val="ru-RU"/>
              </w:rPr>
              <w:t xml:space="preserve">Основные этапы жизни и творчества М.А.Шолохова. История создания шолоховского эпоса. </w:t>
            </w:r>
            <w:r>
              <w:rPr>
                <w:rFonts w:ascii="Times New Roman" w:hAnsi="Times New Roman"/>
                <w:color w:val="000000"/>
                <w:sz w:val="24"/>
              </w:rPr>
              <w:t>Особенности жанра</w:t>
            </w:r>
          </w:p>
        </w:tc>
        <w:tc>
          <w:tcPr>
            <w:tcW w:w="1467"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73</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Система образов в романе-эпопее «Тихий Дон». Тема семьи. Нравственные ценности казачеества</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74</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Трагедия целого народа и судьба одного человека</w:t>
            </w:r>
            <w:proofErr w:type="gramStart"/>
            <w:r w:rsidRPr="0056195E">
              <w:rPr>
                <w:rFonts w:ascii="Times New Roman" w:hAnsi="Times New Roman"/>
                <w:color w:val="000000"/>
                <w:sz w:val="24"/>
                <w:lang w:val="ru-RU"/>
              </w:rPr>
              <w:t>.П</w:t>
            </w:r>
            <w:proofErr w:type="gramEnd"/>
            <w:r w:rsidRPr="0056195E">
              <w:rPr>
                <w:rFonts w:ascii="Times New Roman" w:hAnsi="Times New Roman"/>
                <w:color w:val="000000"/>
                <w:sz w:val="24"/>
                <w:lang w:val="ru-RU"/>
              </w:rPr>
              <w:t>роблема гуманизма в романе-эпопее «Тихий Дон»</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75</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Женские судьбы в романе-эпопее «Тихий Дон»</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76</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Развитие речи. Анализ эпизода романа-эпопеи М.Шолохова «Тихий Дон»</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1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77</w:t>
            </w:r>
          </w:p>
        </w:tc>
        <w:tc>
          <w:tcPr>
            <w:tcW w:w="3520" w:type="dxa"/>
            <w:tcMar>
              <w:top w:w="50" w:type="dxa"/>
              <w:left w:w="100" w:type="dxa"/>
            </w:tcMar>
            <w:vAlign w:val="center"/>
          </w:tcPr>
          <w:p w:rsidR="00E61479" w:rsidRDefault="00335EB5">
            <w:pPr>
              <w:spacing w:after="0"/>
              <w:ind w:left="135"/>
            </w:pPr>
            <w:r w:rsidRPr="0056195E">
              <w:rPr>
                <w:rFonts w:ascii="Times New Roman" w:hAnsi="Times New Roman"/>
                <w:color w:val="000000"/>
                <w:sz w:val="24"/>
                <w:lang w:val="ru-RU"/>
              </w:rPr>
              <w:t xml:space="preserve">Роль пейзажа в произведении «Тихий Дон». </w:t>
            </w:r>
            <w:r>
              <w:rPr>
                <w:rFonts w:ascii="Times New Roman" w:hAnsi="Times New Roman"/>
                <w:color w:val="000000"/>
                <w:sz w:val="24"/>
              </w:rPr>
              <w:t>Особенности языка романа</w:t>
            </w:r>
          </w:p>
        </w:tc>
        <w:tc>
          <w:tcPr>
            <w:tcW w:w="1467"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78</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Традиции Л. Н. Толстого в прозе М. А. Шолохова</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79</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 xml:space="preserve">Жизненный и творческий путь В. В. Набокова. Тема утраченного рая, </w:t>
            </w:r>
            <w:r w:rsidRPr="0056195E">
              <w:rPr>
                <w:rFonts w:ascii="Times New Roman" w:hAnsi="Times New Roman"/>
                <w:color w:val="000000"/>
                <w:sz w:val="24"/>
                <w:lang w:val="ru-RU"/>
              </w:rPr>
              <w:lastRenderedPageBreak/>
              <w:t>эмиграции, родины в творчестве писателя</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lastRenderedPageBreak/>
              <w:t>80</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Сюжет произведения, конфликт, система образов «Машенька»</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81</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Основные этапы жизни и творчества М.М.Булгакова. Тематика, проблематика произведений М. А. Булгакова</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82</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История создания романа «Мастер и Маргарита». Своеобразие жанра и композиции. Многомерность исторического пространства в романе</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83</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Проблема выбора нравственной и гражданской позиции в романе «Мастер и Маргарита»</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84</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Тема любви и семьи в романе «Мастер и Маргарита»</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85</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Система персонажей в романе «Мастер и Маргарита».</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1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86</w:t>
            </w:r>
          </w:p>
        </w:tc>
        <w:tc>
          <w:tcPr>
            <w:tcW w:w="3520" w:type="dxa"/>
            <w:tcMar>
              <w:top w:w="50" w:type="dxa"/>
              <w:left w:w="100" w:type="dxa"/>
            </w:tcMar>
            <w:vAlign w:val="center"/>
          </w:tcPr>
          <w:p w:rsidR="00E61479" w:rsidRDefault="00335EB5">
            <w:pPr>
              <w:spacing w:after="0"/>
              <w:ind w:left="135"/>
            </w:pPr>
            <w:r w:rsidRPr="0056195E">
              <w:rPr>
                <w:rFonts w:ascii="Times New Roman" w:hAnsi="Times New Roman"/>
                <w:color w:val="000000"/>
                <w:sz w:val="24"/>
                <w:lang w:val="ru-RU"/>
              </w:rPr>
              <w:t xml:space="preserve">Эпическая широта изображенной панорамы и лиризм размышлений повествователя. </w:t>
            </w:r>
            <w:r>
              <w:rPr>
                <w:rFonts w:ascii="Times New Roman" w:hAnsi="Times New Roman"/>
                <w:color w:val="000000"/>
                <w:sz w:val="24"/>
              </w:rPr>
              <w:t>Смысл финала романа «Мастер и Маргарита»</w:t>
            </w:r>
          </w:p>
        </w:tc>
        <w:tc>
          <w:tcPr>
            <w:tcW w:w="1467"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87</w:t>
            </w:r>
          </w:p>
        </w:tc>
        <w:tc>
          <w:tcPr>
            <w:tcW w:w="3520" w:type="dxa"/>
            <w:tcMar>
              <w:top w:w="50" w:type="dxa"/>
              <w:left w:w="100" w:type="dxa"/>
            </w:tcMar>
            <w:vAlign w:val="center"/>
          </w:tcPr>
          <w:p w:rsidR="00E61479" w:rsidRDefault="00335EB5">
            <w:pPr>
              <w:spacing w:after="0"/>
              <w:ind w:left="135"/>
            </w:pPr>
            <w:proofErr w:type="gramStart"/>
            <w:r w:rsidRPr="0056195E">
              <w:rPr>
                <w:rFonts w:ascii="Times New Roman" w:hAnsi="Times New Roman"/>
                <w:color w:val="000000"/>
                <w:sz w:val="24"/>
                <w:lang w:val="ru-RU"/>
              </w:rPr>
              <w:t>Жизненная</w:t>
            </w:r>
            <w:proofErr w:type="gramEnd"/>
            <w:r w:rsidRPr="0056195E">
              <w:rPr>
                <w:rFonts w:ascii="Times New Roman" w:hAnsi="Times New Roman"/>
                <w:color w:val="000000"/>
                <w:sz w:val="24"/>
                <w:lang w:val="ru-RU"/>
              </w:rPr>
              <w:t xml:space="preserve"> правда и символизм в произведениях М. А. Булгакова. </w:t>
            </w:r>
            <w:r>
              <w:rPr>
                <w:rFonts w:ascii="Times New Roman" w:hAnsi="Times New Roman"/>
                <w:color w:val="000000"/>
                <w:sz w:val="24"/>
              </w:rPr>
              <w:t>«Записки на манжетах»</w:t>
            </w:r>
          </w:p>
        </w:tc>
        <w:tc>
          <w:tcPr>
            <w:tcW w:w="1467"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88</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Развитие речи. Подготовка к домашнему сочинению на литературную тему по творчеству М. А. Булгакова</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89</w:t>
            </w:r>
          </w:p>
        </w:tc>
        <w:tc>
          <w:tcPr>
            <w:tcW w:w="3520" w:type="dxa"/>
            <w:tcMar>
              <w:top w:w="50" w:type="dxa"/>
              <w:left w:w="100" w:type="dxa"/>
            </w:tcMar>
            <w:vAlign w:val="center"/>
          </w:tcPr>
          <w:p w:rsidR="00E61479" w:rsidRDefault="00335EB5">
            <w:pPr>
              <w:spacing w:after="0"/>
              <w:ind w:left="135"/>
            </w:pPr>
            <w:r w:rsidRPr="0056195E">
              <w:rPr>
                <w:rFonts w:ascii="Times New Roman" w:hAnsi="Times New Roman"/>
                <w:color w:val="000000"/>
                <w:sz w:val="24"/>
                <w:lang w:val="ru-RU"/>
              </w:rPr>
              <w:t xml:space="preserve">Картины жизни и творчества А.П. </w:t>
            </w:r>
            <w:r w:rsidRPr="0056195E">
              <w:rPr>
                <w:rFonts w:ascii="Times New Roman" w:hAnsi="Times New Roman"/>
                <w:color w:val="000000"/>
                <w:sz w:val="24"/>
                <w:lang w:val="ru-RU"/>
              </w:rPr>
              <w:lastRenderedPageBreak/>
              <w:t xml:space="preserve">Платонова. </w:t>
            </w:r>
            <w:r>
              <w:rPr>
                <w:rFonts w:ascii="Times New Roman" w:hAnsi="Times New Roman"/>
                <w:color w:val="000000"/>
                <w:sz w:val="24"/>
              </w:rPr>
              <w:t>Утопические идеи произведений писателя</w:t>
            </w:r>
          </w:p>
        </w:tc>
        <w:tc>
          <w:tcPr>
            <w:tcW w:w="1467"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lastRenderedPageBreak/>
              <w:t xml:space="preserve"> 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lastRenderedPageBreak/>
              <w:t>90</w:t>
            </w:r>
          </w:p>
        </w:tc>
        <w:tc>
          <w:tcPr>
            <w:tcW w:w="3520" w:type="dxa"/>
            <w:tcMar>
              <w:top w:w="50" w:type="dxa"/>
              <w:left w:w="100" w:type="dxa"/>
            </w:tcMar>
            <w:vAlign w:val="center"/>
          </w:tcPr>
          <w:p w:rsidR="00E61479" w:rsidRDefault="00335EB5">
            <w:pPr>
              <w:spacing w:after="0"/>
              <w:ind w:left="135"/>
            </w:pPr>
            <w:r>
              <w:rPr>
                <w:rFonts w:ascii="Times New Roman" w:hAnsi="Times New Roman"/>
                <w:color w:val="000000"/>
                <w:sz w:val="24"/>
              </w:rPr>
              <w:t>Особый тип платоновского героя</w:t>
            </w:r>
          </w:p>
        </w:tc>
        <w:tc>
          <w:tcPr>
            <w:tcW w:w="1467"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91</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Высокий пафос и острая сатира произведений А.П.Платонова</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92</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Самобытность языка и стиля А.П. Платонова</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93</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Подготовка индивидуального/коллективного учебного проекта по прозе первой половины ХХ века</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94</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Презентация индивидуального/коллективного учебного проекта по прозе первой половины ХХ века</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95</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Страницы жизни и творчества А.Т.Твардовского. Тематика и пробематика произведений автора</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96</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Поэт и время. Основные мотивы лирики А.Т.Твардовского</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97</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Тема Великой Отечественной войны в творчестве А.Т.Твардовского</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98</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Поэма «По праву памяти». Тема памяти</w:t>
            </w:r>
            <w:proofErr w:type="gramStart"/>
            <w:r w:rsidRPr="0056195E">
              <w:rPr>
                <w:rFonts w:ascii="Times New Roman" w:hAnsi="Times New Roman"/>
                <w:color w:val="000000"/>
                <w:sz w:val="24"/>
                <w:lang w:val="ru-RU"/>
              </w:rPr>
              <w:t xml:space="preserve"> .</w:t>
            </w:r>
            <w:proofErr w:type="gramEnd"/>
            <w:r w:rsidRPr="0056195E">
              <w:rPr>
                <w:rFonts w:ascii="Times New Roman" w:hAnsi="Times New Roman"/>
                <w:color w:val="000000"/>
                <w:sz w:val="24"/>
                <w:lang w:val="ru-RU"/>
              </w:rPr>
              <w:t xml:space="preserve"> Доверительность и исповедальность лирической интонации поэта</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99</w:t>
            </w:r>
          </w:p>
        </w:tc>
        <w:tc>
          <w:tcPr>
            <w:tcW w:w="3520" w:type="dxa"/>
            <w:tcMar>
              <w:top w:w="50" w:type="dxa"/>
              <w:left w:w="100" w:type="dxa"/>
            </w:tcMar>
            <w:vAlign w:val="center"/>
          </w:tcPr>
          <w:p w:rsidR="00E61479" w:rsidRDefault="00335EB5">
            <w:pPr>
              <w:spacing w:after="0"/>
              <w:ind w:left="135"/>
            </w:pPr>
            <w:r w:rsidRPr="0056195E">
              <w:rPr>
                <w:rFonts w:ascii="Times New Roman" w:hAnsi="Times New Roman"/>
                <w:color w:val="000000"/>
                <w:sz w:val="24"/>
                <w:lang w:val="ru-RU"/>
              </w:rPr>
              <w:t xml:space="preserve">Тема Великой Отечественной войны в прозе (обзор). </w:t>
            </w:r>
            <w:r>
              <w:rPr>
                <w:rFonts w:ascii="Times New Roman" w:hAnsi="Times New Roman"/>
                <w:color w:val="000000"/>
                <w:sz w:val="24"/>
              </w:rPr>
              <w:t>Человек на войне</w:t>
            </w:r>
          </w:p>
        </w:tc>
        <w:tc>
          <w:tcPr>
            <w:tcW w:w="1467"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lastRenderedPageBreak/>
              <w:t>100</w:t>
            </w:r>
          </w:p>
        </w:tc>
        <w:tc>
          <w:tcPr>
            <w:tcW w:w="3520" w:type="dxa"/>
            <w:tcMar>
              <w:top w:w="50" w:type="dxa"/>
              <w:left w:w="100" w:type="dxa"/>
            </w:tcMar>
            <w:vAlign w:val="center"/>
          </w:tcPr>
          <w:p w:rsidR="00E61479" w:rsidRDefault="00335EB5">
            <w:pPr>
              <w:spacing w:after="0"/>
              <w:ind w:left="135"/>
            </w:pPr>
            <w:proofErr w:type="gramStart"/>
            <w:r w:rsidRPr="0056195E">
              <w:rPr>
                <w:rFonts w:ascii="Times New Roman" w:hAnsi="Times New Roman"/>
                <w:color w:val="000000"/>
                <w:sz w:val="24"/>
                <w:lang w:val="ru-RU"/>
              </w:rPr>
              <w:t>Историческая</w:t>
            </w:r>
            <w:proofErr w:type="gramEnd"/>
            <w:r w:rsidRPr="0056195E">
              <w:rPr>
                <w:rFonts w:ascii="Times New Roman" w:hAnsi="Times New Roman"/>
                <w:color w:val="000000"/>
                <w:sz w:val="24"/>
                <w:lang w:val="ru-RU"/>
              </w:rPr>
              <w:t xml:space="preserve"> правда художественных произведений о Великой Отечественной войне. </w:t>
            </w:r>
            <w:r>
              <w:rPr>
                <w:rFonts w:ascii="Times New Roman" w:hAnsi="Times New Roman"/>
                <w:color w:val="000000"/>
                <w:sz w:val="24"/>
              </w:rPr>
              <w:t>Своеобразие «лейтенантской» прозы</w:t>
            </w:r>
          </w:p>
        </w:tc>
        <w:tc>
          <w:tcPr>
            <w:tcW w:w="1467"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101</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Героизм и мужество защитников Отечества. Традиции реалистической прозы о войне в русской литературе</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102</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Человек в условиях духовно-нравственного выбора в произведения о Великой отечественной войне</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1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103</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Патриотический и гуманистический пафос произведений о Великой Отечественной войне</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104</w:t>
            </w:r>
          </w:p>
        </w:tc>
        <w:tc>
          <w:tcPr>
            <w:tcW w:w="3520" w:type="dxa"/>
            <w:tcMar>
              <w:top w:w="50" w:type="dxa"/>
              <w:left w:w="100" w:type="dxa"/>
            </w:tcMar>
            <w:vAlign w:val="center"/>
          </w:tcPr>
          <w:p w:rsidR="00E61479" w:rsidRDefault="00335EB5">
            <w:pPr>
              <w:spacing w:after="0"/>
              <w:ind w:left="135"/>
            </w:pPr>
            <w:r w:rsidRPr="0056195E">
              <w:rPr>
                <w:rFonts w:ascii="Times New Roman" w:hAnsi="Times New Roman"/>
                <w:color w:val="000000"/>
                <w:sz w:val="24"/>
                <w:lang w:val="ru-RU"/>
              </w:rPr>
              <w:t xml:space="preserve">Система образов в романе «Молодая гвардия». </w:t>
            </w:r>
            <w:r>
              <w:rPr>
                <w:rFonts w:ascii="Times New Roman" w:hAnsi="Times New Roman"/>
                <w:color w:val="000000"/>
                <w:sz w:val="24"/>
              </w:rPr>
              <w:t>Героизм и мужество молодогвардейцев</w:t>
            </w:r>
          </w:p>
        </w:tc>
        <w:tc>
          <w:tcPr>
            <w:tcW w:w="1467"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105</w:t>
            </w:r>
          </w:p>
        </w:tc>
        <w:tc>
          <w:tcPr>
            <w:tcW w:w="3520" w:type="dxa"/>
            <w:tcMar>
              <w:top w:w="50" w:type="dxa"/>
              <w:left w:w="100" w:type="dxa"/>
            </w:tcMar>
            <w:vAlign w:val="center"/>
          </w:tcPr>
          <w:p w:rsidR="00E61479" w:rsidRDefault="00335EB5">
            <w:pPr>
              <w:spacing w:after="0"/>
              <w:ind w:left="135"/>
            </w:pPr>
            <w:r w:rsidRPr="0056195E">
              <w:rPr>
                <w:rFonts w:ascii="Times New Roman" w:hAnsi="Times New Roman"/>
                <w:color w:val="000000"/>
                <w:sz w:val="24"/>
                <w:lang w:val="ru-RU"/>
              </w:rPr>
              <w:t xml:space="preserve">Страницы жизни и творчества А.А.Фадеева. История созданя романа «Молодая гвардия». </w:t>
            </w:r>
            <w:r>
              <w:rPr>
                <w:rFonts w:ascii="Times New Roman" w:hAnsi="Times New Roman"/>
                <w:color w:val="000000"/>
                <w:sz w:val="24"/>
              </w:rPr>
              <w:t>Жизненная правда и художественный вымысел</w:t>
            </w:r>
          </w:p>
        </w:tc>
        <w:tc>
          <w:tcPr>
            <w:tcW w:w="1467"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106</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В.О.Богомолов "В августе сорок четвертого". Мужество и героизм защитников Родины</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107</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Тема Великой Отечественной войны в поэзии (обзор). Проблема исторической памяти в лирических произведениях о Великой Отечественной войне</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108</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 xml:space="preserve">Патриотический пафос поэзии о Великой </w:t>
            </w:r>
            <w:r w:rsidRPr="0056195E">
              <w:rPr>
                <w:rFonts w:ascii="Times New Roman" w:hAnsi="Times New Roman"/>
                <w:color w:val="000000"/>
                <w:sz w:val="24"/>
                <w:lang w:val="ru-RU"/>
              </w:rPr>
              <w:lastRenderedPageBreak/>
              <w:t>Отечественной войне и ее художественное своеобразие</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lastRenderedPageBreak/>
              <w:t>109</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Поэтическое и философское осмысление трагических событий Великой Отечественной войны</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110</w:t>
            </w:r>
          </w:p>
        </w:tc>
        <w:tc>
          <w:tcPr>
            <w:tcW w:w="3520" w:type="dxa"/>
            <w:tcMar>
              <w:top w:w="50" w:type="dxa"/>
              <w:left w:w="100" w:type="dxa"/>
            </w:tcMar>
            <w:vAlign w:val="center"/>
          </w:tcPr>
          <w:p w:rsidR="00E61479" w:rsidRDefault="00335EB5">
            <w:pPr>
              <w:spacing w:after="0"/>
              <w:ind w:left="135"/>
            </w:pPr>
            <w:r w:rsidRPr="0056195E">
              <w:rPr>
                <w:rFonts w:ascii="Times New Roman" w:hAnsi="Times New Roman"/>
                <w:color w:val="000000"/>
                <w:sz w:val="24"/>
                <w:lang w:val="ru-RU"/>
              </w:rPr>
              <w:t xml:space="preserve">Тема Великой Отечественной войны в драматургии. Художественное своеобразие и сценическое воплощение драматических произведений. </w:t>
            </w:r>
            <w:r>
              <w:rPr>
                <w:rFonts w:ascii="Times New Roman" w:hAnsi="Times New Roman"/>
                <w:color w:val="000000"/>
                <w:sz w:val="24"/>
              </w:rPr>
              <w:t>К. М. Симонов. «Русские люди»</w:t>
            </w:r>
          </w:p>
        </w:tc>
        <w:tc>
          <w:tcPr>
            <w:tcW w:w="1467"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111</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Внеклассное чтение. «Страницы, опаленные войной» по произведениям о Великой Отечественной войне</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112</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Основные этапы и жизни и творчества Б.Л.Пастернака. Тематика и проблематика лирики поэта</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113</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Тема поэта и поэзии в творчестве Б.Л.Пастернака</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114</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Любовная лирика в творчестве Б.Л.Пастернака</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115</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Тема человека и природы. Философская глубина лирики Б.Л.Пастернака</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116</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Развитие речи. Анализ лирического произведения Б.Л.Пастернака по выбору</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117</w:t>
            </w:r>
          </w:p>
        </w:tc>
        <w:tc>
          <w:tcPr>
            <w:tcW w:w="3520" w:type="dxa"/>
            <w:tcMar>
              <w:top w:w="50" w:type="dxa"/>
              <w:left w:w="100" w:type="dxa"/>
            </w:tcMar>
            <w:vAlign w:val="center"/>
          </w:tcPr>
          <w:p w:rsidR="00E61479" w:rsidRDefault="00335EB5">
            <w:pPr>
              <w:spacing w:after="0"/>
              <w:ind w:left="135"/>
            </w:pPr>
            <w:r w:rsidRPr="0056195E">
              <w:rPr>
                <w:rFonts w:ascii="Times New Roman" w:hAnsi="Times New Roman"/>
                <w:color w:val="000000"/>
                <w:sz w:val="24"/>
                <w:lang w:val="ru-RU"/>
              </w:rPr>
              <w:t xml:space="preserve">Жанровое своеобразие романа "Доктор Живаго". </w:t>
            </w:r>
            <w:r>
              <w:rPr>
                <w:rFonts w:ascii="Times New Roman" w:hAnsi="Times New Roman"/>
                <w:color w:val="000000"/>
                <w:sz w:val="24"/>
              </w:rPr>
              <w:t>Тематика и проблематика произведения</w:t>
            </w:r>
          </w:p>
        </w:tc>
        <w:tc>
          <w:tcPr>
            <w:tcW w:w="1467"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118</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 xml:space="preserve">Нравственные искания главного героя </w:t>
            </w:r>
            <w:r w:rsidRPr="0056195E">
              <w:rPr>
                <w:rFonts w:ascii="Times New Roman" w:hAnsi="Times New Roman"/>
                <w:color w:val="000000"/>
                <w:sz w:val="24"/>
                <w:lang w:val="ru-RU"/>
              </w:rPr>
              <w:lastRenderedPageBreak/>
              <w:t>романа "Доктор Живаго"</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lastRenderedPageBreak/>
              <w:t>119</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Основные этапы жизни и творчества А. В. Вампилова. Проблематика, основной конфликт и система образов в пьесе «Старший сын»</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120</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 xml:space="preserve">Развитие </w:t>
            </w:r>
            <w:proofErr w:type="gramStart"/>
            <w:r w:rsidRPr="0056195E">
              <w:rPr>
                <w:rFonts w:ascii="Times New Roman" w:hAnsi="Times New Roman"/>
                <w:color w:val="000000"/>
                <w:sz w:val="24"/>
                <w:lang w:val="ru-RU"/>
              </w:rPr>
              <w:t>художественных</w:t>
            </w:r>
            <w:proofErr w:type="gramEnd"/>
            <w:r w:rsidRPr="0056195E">
              <w:rPr>
                <w:rFonts w:ascii="Times New Roman" w:hAnsi="Times New Roman"/>
                <w:color w:val="000000"/>
                <w:sz w:val="24"/>
                <w:lang w:val="ru-RU"/>
              </w:rPr>
              <w:t xml:space="preserve"> открытий психологической драматургии в пьесе А.В. Вампилова «Старший сын»</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121</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Смысл финала пьесы «Старший сын»</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122</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Основные этапы жизни и творчества А.И.Солженицына. Автобиографизм прозы писателя</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123</w:t>
            </w:r>
          </w:p>
        </w:tc>
        <w:tc>
          <w:tcPr>
            <w:tcW w:w="3520" w:type="dxa"/>
            <w:tcMar>
              <w:top w:w="50" w:type="dxa"/>
              <w:left w:w="100" w:type="dxa"/>
            </w:tcMar>
            <w:vAlign w:val="center"/>
          </w:tcPr>
          <w:p w:rsidR="00E61479" w:rsidRDefault="00335EB5">
            <w:pPr>
              <w:spacing w:after="0"/>
              <w:ind w:left="135"/>
            </w:pPr>
            <w:r w:rsidRPr="0056195E">
              <w:rPr>
                <w:rFonts w:ascii="Times New Roman" w:hAnsi="Times New Roman"/>
                <w:color w:val="000000"/>
                <w:sz w:val="24"/>
                <w:lang w:val="ru-RU"/>
              </w:rPr>
              <w:t xml:space="preserve">Своеобразие раскрытия «лагерной» темы. Рассказ «Один день Ивана Денисовича». </w:t>
            </w:r>
            <w:r>
              <w:rPr>
                <w:rFonts w:ascii="Times New Roman" w:hAnsi="Times New Roman"/>
                <w:color w:val="000000"/>
                <w:sz w:val="24"/>
              </w:rPr>
              <w:t>Творческая судьба произведения</w:t>
            </w:r>
          </w:p>
        </w:tc>
        <w:tc>
          <w:tcPr>
            <w:tcW w:w="1467"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1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124</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Человек и история страны в контексте трагической эпохи в книге А. И. Солженицына «Архипелаг ГУЛАГ»</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125</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Тематика и проблематика произведений А. И. Солженицына из цикла "Крохотки"</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126</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Презентация проекта по литературе второй половины ХХ века</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127</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Страницы жизни и творчества В.М.Шукшина. Своеобразие прозы писателя</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128</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Тема города и деревни в рассказах В.М.Шукшина</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lastRenderedPageBreak/>
              <w:t>129</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Нравственные искания героев. Своеобразие «чудаковатых» персонажей В.М.Шукшина</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130</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Сочетание внешней занимательности и глубины психологического анализа в произведениях В.М.Шукшина</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131</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Страницы жизни и творчества В. Г.Распутина. Изображение патриархальной русской деревни</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132</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Тема памяти и преемственности поколений в творчестве В.Г.Распутина</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133</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Взаимосвязь нравственных и экологических проблем в произведениях В.Г.Распутина</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134</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Страницы жизни и творчества Н.М.Рубцова. Тема Родины в лирике поэта</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135</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Философия покоя в лирике Н.М.Рубцова. Драматизм, трагедийность мироощущения поэта и его тяга к гармонии</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136</w:t>
            </w:r>
          </w:p>
        </w:tc>
        <w:tc>
          <w:tcPr>
            <w:tcW w:w="3520" w:type="dxa"/>
            <w:tcMar>
              <w:top w:w="50" w:type="dxa"/>
              <w:left w:w="100" w:type="dxa"/>
            </w:tcMar>
            <w:vAlign w:val="center"/>
          </w:tcPr>
          <w:p w:rsidR="00E61479" w:rsidRPr="0056195E" w:rsidRDefault="00335EB5">
            <w:pPr>
              <w:spacing w:after="0"/>
              <w:ind w:left="135"/>
              <w:rPr>
                <w:lang w:val="ru-RU"/>
              </w:rPr>
            </w:pPr>
            <w:proofErr w:type="gramStart"/>
            <w:r w:rsidRPr="0056195E">
              <w:rPr>
                <w:rFonts w:ascii="Times New Roman" w:hAnsi="Times New Roman"/>
                <w:color w:val="000000"/>
                <w:sz w:val="24"/>
                <w:lang w:val="ru-RU"/>
              </w:rPr>
              <w:t>Одухотворённая</w:t>
            </w:r>
            <w:proofErr w:type="gramEnd"/>
            <w:r w:rsidRPr="0056195E">
              <w:rPr>
                <w:rFonts w:ascii="Times New Roman" w:hAnsi="Times New Roman"/>
                <w:color w:val="000000"/>
                <w:sz w:val="24"/>
                <w:lang w:val="ru-RU"/>
              </w:rPr>
              <w:t xml:space="preserve"> красота природы в лирике Н.М.Рубцова. Задушевность и музыкальность поэтического слова Н.М.Рубцова</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137</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Основные этапы жизни и творчества И.А.Бродского. Основные темы лирических произведений поэта</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lastRenderedPageBreak/>
              <w:t>138</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Тема памяти. Философские мотивы в лирике И.А.Бродского</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139</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Тема любви в лирике поэта И.А.Бродского</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140</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Своебразие поэтического мышления и языка И.А.Бродского</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141</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Развитие речи. Анализ лирического прозведения второй половины ХХ века</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142</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Личность и творческая судьба В.С.Высоцкого. Пафос нравственного противостояния, трагического стоицизма в лирике В. С. Высоцкого</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143</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 xml:space="preserve">Поэзия </w:t>
            </w:r>
            <w:proofErr w:type="gramStart"/>
            <w:r w:rsidRPr="0056195E">
              <w:rPr>
                <w:rFonts w:ascii="Times New Roman" w:hAnsi="Times New Roman"/>
                <w:color w:val="000000"/>
                <w:sz w:val="24"/>
                <w:lang w:val="ru-RU"/>
              </w:rPr>
              <w:t>экстремальных</w:t>
            </w:r>
            <w:proofErr w:type="gramEnd"/>
            <w:r w:rsidRPr="0056195E">
              <w:rPr>
                <w:rFonts w:ascii="Times New Roman" w:hAnsi="Times New Roman"/>
                <w:color w:val="000000"/>
                <w:sz w:val="24"/>
                <w:lang w:val="ru-RU"/>
              </w:rPr>
              <w:t xml:space="preserve"> ситуаций В. С. Высоцкого. Пространственные координаты лирики. Устойчивые образы, система контрастов</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144</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 xml:space="preserve">Эволюция песенно-поэтического творчества В.С.Высоцкого от бытовых и сатирических </w:t>
            </w:r>
            <w:proofErr w:type="gramStart"/>
            <w:r w:rsidRPr="0056195E">
              <w:rPr>
                <w:rFonts w:ascii="Times New Roman" w:hAnsi="Times New Roman"/>
                <w:color w:val="000000"/>
                <w:sz w:val="24"/>
                <w:lang w:val="ru-RU"/>
              </w:rPr>
              <w:t>произведении</w:t>
            </w:r>
            <w:proofErr w:type="gramEnd"/>
            <w:r w:rsidRPr="0056195E">
              <w:rPr>
                <w:rFonts w:ascii="Times New Roman" w:hAnsi="Times New Roman"/>
                <w:color w:val="000000"/>
                <w:sz w:val="24"/>
                <w:lang w:val="ru-RU"/>
              </w:rPr>
              <w:t>̆ к лирико-философским размышлениям о законах бытия</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145</w:t>
            </w:r>
          </w:p>
        </w:tc>
        <w:tc>
          <w:tcPr>
            <w:tcW w:w="3520" w:type="dxa"/>
            <w:tcMar>
              <w:top w:w="50" w:type="dxa"/>
              <w:left w:w="100" w:type="dxa"/>
            </w:tcMar>
            <w:vAlign w:val="center"/>
          </w:tcPr>
          <w:p w:rsidR="00E61479" w:rsidRDefault="00335EB5">
            <w:pPr>
              <w:spacing w:after="0"/>
              <w:ind w:left="135"/>
            </w:pPr>
            <w:r w:rsidRPr="0056195E">
              <w:rPr>
                <w:rFonts w:ascii="Times New Roman" w:hAnsi="Times New Roman"/>
                <w:color w:val="000000"/>
                <w:sz w:val="24"/>
                <w:lang w:val="ru-RU"/>
              </w:rPr>
              <w:t>Страницы жизни и творчества писателей второй половины ХХ - начала ХХ</w:t>
            </w:r>
            <w:proofErr w:type="gramStart"/>
            <w:r>
              <w:rPr>
                <w:rFonts w:ascii="Times New Roman" w:hAnsi="Times New Roman"/>
                <w:color w:val="000000"/>
                <w:sz w:val="24"/>
              </w:rPr>
              <w:t>I</w:t>
            </w:r>
            <w:proofErr w:type="gramEnd"/>
            <w:r w:rsidRPr="0056195E">
              <w:rPr>
                <w:rFonts w:ascii="Times New Roman" w:hAnsi="Times New Roman"/>
                <w:color w:val="000000"/>
                <w:sz w:val="24"/>
                <w:lang w:val="ru-RU"/>
              </w:rPr>
              <w:t xml:space="preserve"> века. </w:t>
            </w:r>
            <w:r>
              <w:rPr>
                <w:rFonts w:ascii="Times New Roman" w:hAnsi="Times New Roman"/>
                <w:color w:val="000000"/>
                <w:sz w:val="24"/>
              </w:rPr>
              <w:t>Проблематика произведений. "Деревенская проза"</w:t>
            </w:r>
          </w:p>
        </w:tc>
        <w:tc>
          <w:tcPr>
            <w:tcW w:w="1467"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146</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Нравственные искания героев произведений писателей второй половины ХХ - начала ХХ</w:t>
            </w:r>
            <w:proofErr w:type="gramStart"/>
            <w:r>
              <w:rPr>
                <w:rFonts w:ascii="Times New Roman" w:hAnsi="Times New Roman"/>
                <w:color w:val="000000"/>
                <w:sz w:val="24"/>
              </w:rPr>
              <w:t>I</w:t>
            </w:r>
            <w:proofErr w:type="gramEnd"/>
            <w:r w:rsidRPr="0056195E">
              <w:rPr>
                <w:rFonts w:ascii="Times New Roman" w:hAnsi="Times New Roman"/>
                <w:color w:val="000000"/>
                <w:sz w:val="24"/>
                <w:lang w:val="ru-RU"/>
              </w:rPr>
              <w:t xml:space="preserve"> века</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lastRenderedPageBreak/>
              <w:t>147</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Проблема утраты человеческого в человеке в прозе второй половины ХХ - начала ХХ</w:t>
            </w:r>
            <w:proofErr w:type="gramStart"/>
            <w:r>
              <w:rPr>
                <w:rFonts w:ascii="Times New Roman" w:hAnsi="Times New Roman"/>
                <w:color w:val="000000"/>
                <w:sz w:val="24"/>
              </w:rPr>
              <w:t>I</w:t>
            </w:r>
            <w:proofErr w:type="gramEnd"/>
            <w:r w:rsidRPr="0056195E">
              <w:rPr>
                <w:rFonts w:ascii="Times New Roman" w:hAnsi="Times New Roman"/>
                <w:color w:val="000000"/>
                <w:sz w:val="24"/>
                <w:lang w:val="ru-RU"/>
              </w:rPr>
              <w:t xml:space="preserve"> века</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148</w:t>
            </w:r>
          </w:p>
        </w:tc>
        <w:tc>
          <w:tcPr>
            <w:tcW w:w="3520" w:type="dxa"/>
            <w:tcMar>
              <w:top w:w="50" w:type="dxa"/>
              <w:left w:w="100" w:type="dxa"/>
            </w:tcMar>
            <w:vAlign w:val="center"/>
          </w:tcPr>
          <w:p w:rsidR="00E61479" w:rsidRDefault="00335EB5">
            <w:pPr>
              <w:spacing w:after="0"/>
              <w:ind w:left="135"/>
            </w:pPr>
            <w:r w:rsidRPr="0056195E">
              <w:rPr>
                <w:rFonts w:ascii="Times New Roman" w:hAnsi="Times New Roman"/>
                <w:color w:val="000000"/>
                <w:sz w:val="24"/>
                <w:lang w:val="ru-RU"/>
              </w:rPr>
              <w:t>Дом и семья как составляющие национального мира в прозе второй половины ХХ - начала ХХ</w:t>
            </w:r>
            <w:proofErr w:type="gramStart"/>
            <w:r>
              <w:rPr>
                <w:rFonts w:ascii="Times New Roman" w:hAnsi="Times New Roman"/>
                <w:color w:val="000000"/>
                <w:sz w:val="24"/>
              </w:rPr>
              <w:t>I</w:t>
            </w:r>
            <w:proofErr w:type="gramEnd"/>
            <w:r w:rsidRPr="0056195E">
              <w:rPr>
                <w:rFonts w:ascii="Times New Roman" w:hAnsi="Times New Roman"/>
                <w:color w:val="000000"/>
                <w:sz w:val="24"/>
                <w:lang w:val="ru-RU"/>
              </w:rPr>
              <w:t xml:space="preserve"> века. </w:t>
            </w:r>
            <w:r>
              <w:rPr>
                <w:rFonts w:ascii="Times New Roman" w:hAnsi="Times New Roman"/>
                <w:color w:val="000000"/>
                <w:sz w:val="24"/>
              </w:rPr>
              <w:t>Система персонажей. Своеобразие художественного пространства. Роль символики.</w:t>
            </w:r>
          </w:p>
        </w:tc>
        <w:tc>
          <w:tcPr>
            <w:tcW w:w="1467"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149</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Разнообразие повествовательных форм в изображении писателями второй половины ХХ - начала ХХ</w:t>
            </w:r>
            <w:proofErr w:type="gramStart"/>
            <w:r>
              <w:rPr>
                <w:rFonts w:ascii="Times New Roman" w:hAnsi="Times New Roman"/>
                <w:color w:val="000000"/>
                <w:sz w:val="24"/>
              </w:rPr>
              <w:t>I</w:t>
            </w:r>
            <w:proofErr w:type="gramEnd"/>
            <w:r w:rsidRPr="0056195E">
              <w:rPr>
                <w:rFonts w:ascii="Times New Roman" w:hAnsi="Times New Roman"/>
                <w:color w:val="000000"/>
                <w:sz w:val="24"/>
                <w:lang w:val="ru-RU"/>
              </w:rPr>
              <w:t xml:space="preserve"> века жизни современного общества</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150</w:t>
            </w:r>
          </w:p>
        </w:tc>
        <w:tc>
          <w:tcPr>
            <w:tcW w:w="3520" w:type="dxa"/>
            <w:tcMar>
              <w:top w:w="50" w:type="dxa"/>
              <w:left w:w="100" w:type="dxa"/>
            </w:tcMar>
            <w:vAlign w:val="center"/>
          </w:tcPr>
          <w:p w:rsidR="00E61479" w:rsidRDefault="00335EB5">
            <w:pPr>
              <w:spacing w:after="0"/>
              <w:ind w:left="135"/>
            </w:pPr>
            <w:r w:rsidRPr="0056195E">
              <w:rPr>
                <w:rFonts w:ascii="Times New Roman" w:hAnsi="Times New Roman"/>
                <w:color w:val="000000"/>
                <w:sz w:val="24"/>
                <w:lang w:val="ru-RU"/>
              </w:rPr>
              <w:t xml:space="preserve">Страницы жизни и творчества поэта Б.А. Ахмадулиной, О.Ф. Берггольц, Ю.И., А.А. Вознесенского (и др.) </w:t>
            </w:r>
            <w:r>
              <w:rPr>
                <w:rFonts w:ascii="Times New Roman" w:hAnsi="Times New Roman"/>
                <w:color w:val="000000"/>
                <w:sz w:val="24"/>
              </w:rPr>
              <w:t>Тематика и проблематика лирики поэта</w:t>
            </w:r>
          </w:p>
        </w:tc>
        <w:tc>
          <w:tcPr>
            <w:tcW w:w="1467"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151</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 xml:space="preserve">Публицистический характер лирики второй половины </w:t>
            </w:r>
            <w:r>
              <w:rPr>
                <w:rFonts w:ascii="Times New Roman" w:hAnsi="Times New Roman"/>
                <w:color w:val="000000"/>
                <w:sz w:val="24"/>
              </w:rPr>
              <w:t>XX</w:t>
            </w:r>
            <w:r w:rsidRPr="0056195E">
              <w:rPr>
                <w:rFonts w:ascii="Times New Roman" w:hAnsi="Times New Roman"/>
                <w:color w:val="000000"/>
                <w:sz w:val="24"/>
                <w:lang w:val="ru-RU"/>
              </w:rPr>
              <w:t xml:space="preserve"> — начала </w:t>
            </w:r>
            <w:r>
              <w:rPr>
                <w:rFonts w:ascii="Times New Roman" w:hAnsi="Times New Roman"/>
                <w:color w:val="000000"/>
                <w:sz w:val="24"/>
              </w:rPr>
              <w:t>XXI</w:t>
            </w:r>
            <w:r w:rsidRPr="0056195E">
              <w:rPr>
                <w:rFonts w:ascii="Times New Roman" w:hAnsi="Times New Roman"/>
                <w:color w:val="000000"/>
                <w:sz w:val="24"/>
                <w:lang w:val="ru-RU"/>
              </w:rPr>
              <w:t xml:space="preserve"> века</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152</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 xml:space="preserve">Мотив возвращения к истокам в поэзии второй половины </w:t>
            </w:r>
            <w:r>
              <w:rPr>
                <w:rFonts w:ascii="Times New Roman" w:hAnsi="Times New Roman"/>
                <w:color w:val="000000"/>
                <w:sz w:val="24"/>
              </w:rPr>
              <w:t>XX</w:t>
            </w:r>
            <w:r w:rsidRPr="0056195E">
              <w:rPr>
                <w:rFonts w:ascii="Times New Roman" w:hAnsi="Times New Roman"/>
                <w:color w:val="000000"/>
                <w:sz w:val="24"/>
                <w:lang w:val="ru-RU"/>
              </w:rPr>
              <w:t xml:space="preserve"> — начала </w:t>
            </w:r>
            <w:r>
              <w:rPr>
                <w:rFonts w:ascii="Times New Roman" w:hAnsi="Times New Roman"/>
                <w:color w:val="000000"/>
                <w:sz w:val="24"/>
              </w:rPr>
              <w:t>XXI</w:t>
            </w:r>
            <w:r w:rsidRPr="0056195E">
              <w:rPr>
                <w:rFonts w:ascii="Times New Roman" w:hAnsi="Times New Roman"/>
                <w:color w:val="000000"/>
                <w:sz w:val="24"/>
                <w:lang w:val="ru-RU"/>
              </w:rPr>
              <w:t xml:space="preserve"> века. Тревога за судьбы мира. Обращение к традициям русской поэзии </w:t>
            </w:r>
            <w:r>
              <w:rPr>
                <w:rFonts w:ascii="Times New Roman" w:hAnsi="Times New Roman"/>
                <w:color w:val="000000"/>
                <w:sz w:val="24"/>
              </w:rPr>
              <w:t>XIX</w:t>
            </w:r>
            <w:r w:rsidRPr="0056195E">
              <w:rPr>
                <w:rFonts w:ascii="Times New Roman" w:hAnsi="Times New Roman"/>
                <w:color w:val="000000"/>
                <w:sz w:val="24"/>
                <w:lang w:val="ru-RU"/>
              </w:rPr>
              <w:t xml:space="preserve"> века</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153</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Художественные приемы и особенности поэтического языка поэта</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154</w:t>
            </w:r>
          </w:p>
        </w:tc>
        <w:tc>
          <w:tcPr>
            <w:tcW w:w="3520" w:type="dxa"/>
            <w:tcMar>
              <w:top w:w="50" w:type="dxa"/>
              <w:left w:w="100" w:type="dxa"/>
            </w:tcMar>
            <w:vAlign w:val="center"/>
          </w:tcPr>
          <w:p w:rsidR="00E61479" w:rsidRDefault="00335EB5">
            <w:pPr>
              <w:spacing w:after="0"/>
              <w:ind w:left="135"/>
            </w:pPr>
            <w:r w:rsidRPr="0056195E">
              <w:rPr>
                <w:rFonts w:ascii="Times New Roman" w:hAnsi="Times New Roman"/>
                <w:color w:val="000000"/>
                <w:sz w:val="24"/>
                <w:lang w:val="ru-RU"/>
              </w:rPr>
              <w:t>Особенности драматургии второй половины ХХ - начала ХХ</w:t>
            </w:r>
            <w:proofErr w:type="gramStart"/>
            <w:r>
              <w:rPr>
                <w:rFonts w:ascii="Times New Roman" w:hAnsi="Times New Roman"/>
                <w:color w:val="000000"/>
                <w:sz w:val="24"/>
              </w:rPr>
              <w:t>I</w:t>
            </w:r>
            <w:proofErr w:type="gramEnd"/>
            <w:r w:rsidRPr="0056195E">
              <w:rPr>
                <w:rFonts w:ascii="Times New Roman" w:hAnsi="Times New Roman"/>
                <w:color w:val="000000"/>
                <w:sz w:val="24"/>
                <w:lang w:val="ru-RU"/>
              </w:rPr>
              <w:t xml:space="preserve"> веков. </w:t>
            </w:r>
            <w:r>
              <w:rPr>
                <w:rFonts w:ascii="Times New Roman" w:hAnsi="Times New Roman"/>
                <w:color w:val="000000"/>
                <w:sz w:val="24"/>
              </w:rPr>
              <w:t>Основные темы и проблемы</w:t>
            </w:r>
          </w:p>
        </w:tc>
        <w:tc>
          <w:tcPr>
            <w:tcW w:w="1467"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lastRenderedPageBreak/>
              <w:t>155</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Развитие социально-психологической драмы во второй половины ХХ - начала ХХ</w:t>
            </w:r>
            <w:proofErr w:type="gramStart"/>
            <w:r>
              <w:rPr>
                <w:rFonts w:ascii="Times New Roman" w:hAnsi="Times New Roman"/>
                <w:color w:val="000000"/>
                <w:sz w:val="24"/>
              </w:rPr>
              <w:t>I</w:t>
            </w:r>
            <w:proofErr w:type="gramEnd"/>
            <w:r w:rsidRPr="0056195E">
              <w:rPr>
                <w:rFonts w:ascii="Times New Roman" w:hAnsi="Times New Roman"/>
                <w:color w:val="000000"/>
                <w:sz w:val="24"/>
                <w:lang w:val="ru-RU"/>
              </w:rPr>
              <w:t xml:space="preserve"> веков</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156</w:t>
            </w:r>
          </w:p>
        </w:tc>
        <w:tc>
          <w:tcPr>
            <w:tcW w:w="3520" w:type="dxa"/>
            <w:tcMar>
              <w:top w:w="50" w:type="dxa"/>
              <w:left w:w="100" w:type="dxa"/>
            </w:tcMar>
            <w:vAlign w:val="center"/>
          </w:tcPr>
          <w:p w:rsidR="00E61479" w:rsidRDefault="00335EB5">
            <w:pPr>
              <w:spacing w:after="0"/>
              <w:ind w:left="135"/>
            </w:pPr>
            <w:r w:rsidRPr="0056195E">
              <w:rPr>
                <w:rFonts w:ascii="Times New Roman" w:hAnsi="Times New Roman"/>
                <w:color w:val="000000"/>
                <w:sz w:val="24"/>
                <w:lang w:val="ru-RU"/>
              </w:rPr>
              <w:t>Авангардные тенденции в драматургии второй половины ХХ - начала ХХ</w:t>
            </w:r>
            <w:proofErr w:type="gramStart"/>
            <w:r>
              <w:rPr>
                <w:rFonts w:ascii="Times New Roman" w:hAnsi="Times New Roman"/>
                <w:color w:val="000000"/>
                <w:sz w:val="24"/>
              </w:rPr>
              <w:t>I</w:t>
            </w:r>
            <w:proofErr w:type="gramEnd"/>
            <w:r w:rsidRPr="0056195E">
              <w:rPr>
                <w:rFonts w:ascii="Times New Roman" w:hAnsi="Times New Roman"/>
                <w:color w:val="000000"/>
                <w:sz w:val="24"/>
                <w:lang w:val="ru-RU"/>
              </w:rPr>
              <w:t xml:space="preserve"> веков. </w:t>
            </w:r>
            <w:r>
              <w:rPr>
                <w:rFonts w:ascii="Times New Roman" w:hAnsi="Times New Roman"/>
                <w:color w:val="000000"/>
                <w:sz w:val="24"/>
              </w:rPr>
              <w:t>Приемы гротеска, фантастики, сна, фантасмагорической реальности</w:t>
            </w:r>
          </w:p>
        </w:tc>
        <w:tc>
          <w:tcPr>
            <w:tcW w:w="1467"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157</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 xml:space="preserve">Развитие художественных </w:t>
            </w:r>
            <w:proofErr w:type="gramStart"/>
            <w:r w:rsidRPr="0056195E">
              <w:rPr>
                <w:rFonts w:ascii="Times New Roman" w:hAnsi="Times New Roman"/>
                <w:color w:val="000000"/>
                <w:sz w:val="24"/>
                <w:lang w:val="ru-RU"/>
              </w:rPr>
              <w:t>открытии</w:t>
            </w:r>
            <w:proofErr w:type="gramEnd"/>
            <w:r w:rsidRPr="0056195E">
              <w:rPr>
                <w:rFonts w:ascii="Times New Roman" w:hAnsi="Times New Roman"/>
                <w:color w:val="000000"/>
                <w:sz w:val="24"/>
                <w:lang w:val="ru-RU"/>
              </w:rPr>
              <w:t>̆ психологической драматургии второй половины ХХ - начала ХХ</w:t>
            </w:r>
            <w:r>
              <w:rPr>
                <w:rFonts w:ascii="Times New Roman" w:hAnsi="Times New Roman"/>
                <w:color w:val="000000"/>
                <w:sz w:val="24"/>
              </w:rPr>
              <w:t>I</w:t>
            </w:r>
            <w:r w:rsidRPr="0056195E">
              <w:rPr>
                <w:rFonts w:ascii="Times New Roman" w:hAnsi="Times New Roman"/>
                <w:color w:val="000000"/>
                <w:sz w:val="24"/>
                <w:lang w:val="ru-RU"/>
              </w:rPr>
              <w:t xml:space="preserve"> веков в пьесах «новой волны»</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158</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Контрольная работа письменные ответы, сочинение, тесты по литературе второй половины ХХ века</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1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159</w:t>
            </w:r>
          </w:p>
        </w:tc>
        <w:tc>
          <w:tcPr>
            <w:tcW w:w="3520" w:type="dxa"/>
            <w:tcMar>
              <w:top w:w="50" w:type="dxa"/>
              <w:left w:w="100" w:type="dxa"/>
            </w:tcMar>
            <w:vAlign w:val="center"/>
          </w:tcPr>
          <w:p w:rsidR="00E61479" w:rsidRDefault="00335EB5">
            <w:pPr>
              <w:spacing w:after="0"/>
              <w:ind w:left="135"/>
            </w:pPr>
            <w:r w:rsidRPr="0056195E">
              <w:rPr>
                <w:rFonts w:ascii="Times New Roman" w:hAnsi="Times New Roman"/>
                <w:color w:val="000000"/>
                <w:sz w:val="24"/>
                <w:lang w:val="ru-RU"/>
              </w:rPr>
              <w:t xml:space="preserve">Литература народов России. Страницы жизни и творчества Ю.Рытхэу, Ю.Н.Шесталова и др. </w:t>
            </w:r>
            <w:r>
              <w:rPr>
                <w:rFonts w:ascii="Times New Roman" w:hAnsi="Times New Roman"/>
                <w:color w:val="000000"/>
                <w:sz w:val="24"/>
              </w:rPr>
              <w:t>Художественное произведение в историко-культурном контексте</w:t>
            </w:r>
          </w:p>
        </w:tc>
        <w:tc>
          <w:tcPr>
            <w:tcW w:w="1467"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160</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Тематика, проблематика произведения Ю. Рытхэу «Хранитель огня», роман «Сон в начале тумана», повести Ю. Н. Шесталова «Синий ветер каслания», «Когда качало меня солнце» и др.</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161</w:t>
            </w:r>
          </w:p>
        </w:tc>
        <w:tc>
          <w:tcPr>
            <w:tcW w:w="3520" w:type="dxa"/>
            <w:tcMar>
              <w:top w:w="50" w:type="dxa"/>
              <w:left w:w="100" w:type="dxa"/>
            </w:tcMar>
            <w:vAlign w:val="center"/>
          </w:tcPr>
          <w:p w:rsidR="00E61479" w:rsidRDefault="00335EB5">
            <w:pPr>
              <w:spacing w:after="0"/>
              <w:ind w:left="135"/>
            </w:pPr>
            <w:r w:rsidRPr="0056195E">
              <w:rPr>
                <w:rFonts w:ascii="Times New Roman" w:hAnsi="Times New Roman"/>
                <w:color w:val="000000"/>
                <w:sz w:val="24"/>
                <w:lang w:val="ru-RU"/>
              </w:rPr>
              <w:t xml:space="preserve">Страницы жизни и творчества Г. Айги, Р. Гамзатова, М. Джалиля, М. Карима, Д. Кугультинова, К. Кулиева и др. </w:t>
            </w:r>
            <w:r>
              <w:rPr>
                <w:rFonts w:ascii="Times New Roman" w:hAnsi="Times New Roman"/>
                <w:color w:val="000000"/>
                <w:sz w:val="24"/>
              </w:rPr>
              <w:t>Лирический герой в современном мире</w:t>
            </w:r>
          </w:p>
        </w:tc>
        <w:tc>
          <w:tcPr>
            <w:tcW w:w="1467"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162</w:t>
            </w:r>
          </w:p>
        </w:tc>
        <w:tc>
          <w:tcPr>
            <w:tcW w:w="3520" w:type="dxa"/>
            <w:tcMar>
              <w:top w:w="50" w:type="dxa"/>
              <w:left w:w="100" w:type="dxa"/>
            </w:tcMar>
            <w:vAlign w:val="center"/>
          </w:tcPr>
          <w:p w:rsidR="00E61479" w:rsidRDefault="00335EB5">
            <w:pPr>
              <w:spacing w:after="0"/>
              <w:ind w:left="135"/>
            </w:pPr>
            <w:r w:rsidRPr="0056195E">
              <w:rPr>
                <w:rFonts w:ascii="Times New Roman" w:hAnsi="Times New Roman"/>
                <w:color w:val="000000"/>
                <w:sz w:val="24"/>
                <w:lang w:val="ru-RU"/>
              </w:rPr>
              <w:t xml:space="preserve">Разнообразие тем и проблем в </w:t>
            </w:r>
            <w:r w:rsidRPr="0056195E">
              <w:rPr>
                <w:rFonts w:ascii="Times New Roman" w:hAnsi="Times New Roman"/>
                <w:color w:val="000000"/>
                <w:sz w:val="24"/>
                <w:lang w:val="ru-RU"/>
              </w:rPr>
              <w:lastRenderedPageBreak/>
              <w:t xml:space="preserve">зарубежной прозе ХХ века. Страницы жизни и творчества писателя. </w:t>
            </w:r>
            <w:r>
              <w:rPr>
                <w:rFonts w:ascii="Times New Roman" w:hAnsi="Times New Roman"/>
                <w:color w:val="000000"/>
                <w:sz w:val="24"/>
              </w:rPr>
              <w:t>Творческая история произведения</w:t>
            </w:r>
          </w:p>
        </w:tc>
        <w:tc>
          <w:tcPr>
            <w:tcW w:w="1467"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lastRenderedPageBreak/>
              <w:t xml:space="preserve"> 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lastRenderedPageBreak/>
              <w:t>163</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Проблематика и сюжет произведений зарубежной прозы ХХ века. Специфика жанра и композиции. Система образов</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164</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 xml:space="preserve">Обзор европейской поэзии </w:t>
            </w:r>
            <w:r>
              <w:rPr>
                <w:rFonts w:ascii="Times New Roman" w:hAnsi="Times New Roman"/>
                <w:color w:val="000000"/>
                <w:sz w:val="24"/>
              </w:rPr>
              <w:t>XX</w:t>
            </w:r>
            <w:r w:rsidRPr="0056195E">
              <w:rPr>
                <w:rFonts w:ascii="Times New Roman" w:hAnsi="Times New Roman"/>
                <w:color w:val="000000"/>
                <w:sz w:val="24"/>
                <w:lang w:val="ru-RU"/>
              </w:rPr>
              <w:t xml:space="preserve"> века. Основные направления. Проблемы самопознания, нравственного выбора </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165</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 xml:space="preserve">Тематика, проблематика лирических произведений зарубежной поэзии </w:t>
            </w:r>
            <w:r>
              <w:rPr>
                <w:rFonts w:ascii="Times New Roman" w:hAnsi="Times New Roman"/>
                <w:color w:val="000000"/>
                <w:sz w:val="24"/>
              </w:rPr>
              <w:t>XX</w:t>
            </w:r>
            <w:r w:rsidRPr="0056195E">
              <w:rPr>
                <w:rFonts w:ascii="Times New Roman" w:hAnsi="Times New Roman"/>
                <w:color w:val="000000"/>
                <w:sz w:val="24"/>
                <w:lang w:val="ru-RU"/>
              </w:rPr>
              <w:t xml:space="preserve"> века</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166</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 xml:space="preserve">Обзор зарубежной драматургии ХХ века (одно произведение по выбору). </w:t>
            </w:r>
            <w:proofErr w:type="gramStart"/>
            <w:r w:rsidRPr="0056195E">
              <w:rPr>
                <w:rFonts w:ascii="Times New Roman" w:hAnsi="Times New Roman"/>
                <w:color w:val="000000"/>
                <w:sz w:val="24"/>
                <w:lang w:val="ru-RU"/>
              </w:rPr>
              <w:t>Например, пьесы Б. Брехта «Мамаша Кураж и ее дети», М. Метерлинка «Синяя птица», Д. Пристли «Визит инспектора», О. Уайльда «Идеальный муж», Т. Уильямса «Трамвай «Желание», Б. Шоу «Пигмалион» и другие.</w:t>
            </w:r>
            <w:proofErr w:type="gramEnd"/>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167</w:t>
            </w:r>
          </w:p>
        </w:tc>
        <w:tc>
          <w:tcPr>
            <w:tcW w:w="3520" w:type="dxa"/>
            <w:tcMar>
              <w:top w:w="50" w:type="dxa"/>
              <w:left w:w="100" w:type="dxa"/>
            </w:tcMar>
            <w:vAlign w:val="center"/>
          </w:tcPr>
          <w:p w:rsidR="00E61479" w:rsidRDefault="00335EB5">
            <w:pPr>
              <w:spacing w:after="0"/>
              <w:ind w:left="135"/>
            </w:pPr>
            <w:proofErr w:type="gramStart"/>
            <w:r w:rsidRPr="0056195E">
              <w:rPr>
                <w:rFonts w:ascii="Times New Roman" w:hAnsi="Times New Roman"/>
                <w:color w:val="000000"/>
                <w:sz w:val="24"/>
                <w:lang w:val="ru-RU"/>
              </w:rPr>
              <w:t>Сюжет пьесы на выбор - Б. Брехта «Мамаша Кураж и ее дети», М. Метерлинка «Синяя птица», Д. Пристли «Визит инспектора», О. Уайльда «Идеальный муж», Т. Уильямса «Трамвай «Желание», Б. Шоу «Пигмалион» и другие.</w:t>
            </w:r>
            <w:proofErr w:type="gramEnd"/>
            <w:r w:rsidRPr="0056195E">
              <w:rPr>
                <w:rFonts w:ascii="Times New Roman" w:hAnsi="Times New Roman"/>
                <w:color w:val="000000"/>
                <w:sz w:val="24"/>
                <w:lang w:val="ru-RU"/>
              </w:rPr>
              <w:t xml:space="preserve"> </w:t>
            </w:r>
            <w:r>
              <w:rPr>
                <w:rFonts w:ascii="Times New Roman" w:hAnsi="Times New Roman"/>
                <w:color w:val="000000"/>
                <w:sz w:val="24"/>
              </w:rPr>
              <w:t>Своеобразие конфликта в пьесе. Система образов</w:t>
            </w:r>
          </w:p>
        </w:tc>
        <w:tc>
          <w:tcPr>
            <w:tcW w:w="1467"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168</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 xml:space="preserve">Внеклассное чтение по зарубежной </w:t>
            </w:r>
            <w:r w:rsidRPr="0056195E">
              <w:rPr>
                <w:rFonts w:ascii="Times New Roman" w:hAnsi="Times New Roman"/>
                <w:color w:val="000000"/>
                <w:sz w:val="24"/>
                <w:lang w:val="ru-RU"/>
              </w:rPr>
              <w:lastRenderedPageBreak/>
              <w:t xml:space="preserve">литературе ХХ </w:t>
            </w:r>
            <w:proofErr w:type="gramStart"/>
            <w:r w:rsidRPr="0056195E">
              <w:rPr>
                <w:rFonts w:ascii="Times New Roman" w:hAnsi="Times New Roman"/>
                <w:color w:val="000000"/>
                <w:sz w:val="24"/>
                <w:lang w:val="ru-RU"/>
              </w:rPr>
              <w:t>в</w:t>
            </w:r>
            <w:proofErr w:type="gramEnd"/>
            <w:r w:rsidRPr="0056195E">
              <w:rPr>
                <w:rFonts w:ascii="Times New Roman" w:hAnsi="Times New Roman"/>
                <w:color w:val="000000"/>
                <w:sz w:val="24"/>
                <w:lang w:val="ru-RU"/>
              </w:rPr>
              <w:t>.</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lastRenderedPageBreak/>
              <w:t>169</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 xml:space="preserve">Презентация проекта по литературе второй половины ХХ - начала </w:t>
            </w:r>
            <w:proofErr w:type="gramStart"/>
            <w:r w:rsidRPr="0056195E">
              <w:rPr>
                <w:rFonts w:ascii="Times New Roman" w:hAnsi="Times New Roman"/>
                <w:color w:val="000000"/>
                <w:sz w:val="24"/>
                <w:lang w:val="ru-RU"/>
              </w:rPr>
              <w:t>Х</w:t>
            </w:r>
            <w:proofErr w:type="gramEnd"/>
            <w:r>
              <w:rPr>
                <w:rFonts w:ascii="Times New Roman" w:hAnsi="Times New Roman"/>
                <w:color w:val="000000"/>
                <w:sz w:val="24"/>
              </w:rPr>
              <w:t>XI</w:t>
            </w:r>
            <w:r w:rsidRPr="0056195E">
              <w:rPr>
                <w:rFonts w:ascii="Times New Roman" w:hAnsi="Times New Roman"/>
                <w:color w:val="000000"/>
                <w:sz w:val="24"/>
                <w:lang w:val="ru-RU"/>
              </w:rPr>
              <w:t xml:space="preserve"> веков</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791" w:type="dxa"/>
            <w:tcMar>
              <w:top w:w="50" w:type="dxa"/>
              <w:left w:w="100" w:type="dxa"/>
            </w:tcMar>
            <w:vAlign w:val="center"/>
          </w:tcPr>
          <w:p w:rsidR="00E61479" w:rsidRDefault="00335EB5">
            <w:pPr>
              <w:spacing w:after="0"/>
            </w:pPr>
            <w:r>
              <w:rPr>
                <w:rFonts w:ascii="Times New Roman" w:hAnsi="Times New Roman"/>
                <w:color w:val="000000"/>
                <w:sz w:val="24"/>
              </w:rPr>
              <w:t>170</w:t>
            </w:r>
          </w:p>
        </w:tc>
        <w:tc>
          <w:tcPr>
            <w:tcW w:w="3520" w:type="dxa"/>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 xml:space="preserve">Обобщающий урок по литературе ХХ - начала </w:t>
            </w:r>
            <w:r>
              <w:rPr>
                <w:rFonts w:ascii="Times New Roman" w:hAnsi="Times New Roman"/>
                <w:color w:val="000000"/>
                <w:sz w:val="24"/>
              </w:rPr>
              <w:t>XXI</w:t>
            </w:r>
            <w:r w:rsidRPr="0056195E">
              <w:rPr>
                <w:rFonts w:ascii="Times New Roman" w:hAnsi="Times New Roman"/>
                <w:color w:val="000000"/>
                <w:sz w:val="24"/>
                <w:lang w:val="ru-RU"/>
              </w:rPr>
              <w:t xml:space="preserve"> веков: "«По страницам любимых книг»"</w:t>
            </w:r>
          </w:p>
        </w:tc>
        <w:tc>
          <w:tcPr>
            <w:tcW w:w="1467"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0 </w:t>
            </w:r>
          </w:p>
        </w:tc>
        <w:tc>
          <w:tcPr>
            <w:tcW w:w="2718" w:type="dxa"/>
            <w:tcMar>
              <w:top w:w="50" w:type="dxa"/>
              <w:left w:w="100" w:type="dxa"/>
            </w:tcMar>
            <w:vAlign w:val="center"/>
          </w:tcPr>
          <w:p w:rsidR="00E61479" w:rsidRDefault="00335EB5">
            <w:pPr>
              <w:spacing w:after="0"/>
              <w:ind w:left="135"/>
            </w:pPr>
            <w:r>
              <w:rPr>
                <w:rFonts w:ascii="Times New Roman" w:hAnsi="Times New Roman"/>
                <w:color w:val="000000"/>
                <w:sz w:val="24"/>
              </w:rPr>
              <w:t>Поле для свободного ввода1</w:t>
            </w:r>
          </w:p>
        </w:tc>
      </w:tr>
      <w:tr w:rsidR="00E61479">
        <w:trPr>
          <w:trHeight w:val="144"/>
          <w:tblCellSpacing w:w="0" w:type="dxa"/>
        </w:trPr>
        <w:tc>
          <w:tcPr>
            <w:tcW w:w="0" w:type="auto"/>
            <w:gridSpan w:val="2"/>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color w:val="000000"/>
                <w:sz w:val="24"/>
                <w:lang w:val="ru-RU"/>
              </w:rPr>
              <w:t>ОБЩЕЕ КОЛИЧЕСТВО ЧАСОВ ПО ПРОГРАММЕ</w:t>
            </w:r>
          </w:p>
        </w:tc>
        <w:tc>
          <w:tcPr>
            <w:tcW w:w="2306" w:type="dxa"/>
            <w:tcMar>
              <w:top w:w="50" w:type="dxa"/>
              <w:left w:w="100" w:type="dxa"/>
            </w:tcMar>
            <w:vAlign w:val="center"/>
          </w:tcPr>
          <w:p w:rsidR="00E61479" w:rsidRDefault="00335EB5">
            <w:pPr>
              <w:spacing w:after="0"/>
              <w:ind w:left="135"/>
              <w:jc w:val="center"/>
            </w:pPr>
            <w:r w:rsidRPr="0056195E">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2270"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 xml:space="preserve"> 12 </w:t>
            </w:r>
          </w:p>
        </w:tc>
        <w:tc>
          <w:tcPr>
            <w:tcW w:w="0" w:type="auto"/>
            <w:tcMar>
              <w:top w:w="50" w:type="dxa"/>
              <w:left w:w="100" w:type="dxa"/>
            </w:tcMar>
            <w:vAlign w:val="center"/>
          </w:tcPr>
          <w:p w:rsidR="00E61479" w:rsidRDefault="00E61479"/>
        </w:tc>
      </w:tr>
    </w:tbl>
    <w:p w:rsidR="00E61479" w:rsidRDefault="00E61479">
      <w:pPr>
        <w:sectPr w:rsidR="00E61479">
          <w:pgSz w:w="16383" w:h="11906" w:orient="landscape"/>
          <w:pgMar w:top="1134" w:right="850" w:bottom="1134" w:left="1701" w:header="720" w:footer="720" w:gutter="0"/>
          <w:cols w:space="720"/>
        </w:sectPr>
      </w:pPr>
    </w:p>
    <w:p w:rsidR="00E61479" w:rsidRPr="0056195E" w:rsidRDefault="00335EB5">
      <w:pPr>
        <w:spacing w:before="199" w:after="199"/>
        <w:ind w:left="120"/>
        <w:rPr>
          <w:lang w:val="ru-RU"/>
        </w:rPr>
      </w:pPr>
      <w:r w:rsidRPr="0056195E">
        <w:rPr>
          <w:rFonts w:ascii="Times New Roman" w:hAnsi="Times New Roman"/>
          <w:b/>
          <w:color w:val="000000"/>
          <w:sz w:val="28"/>
          <w:lang w:val="ru-RU"/>
        </w:rPr>
        <w:lastRenderedPageBreak/>
        <w:t>ПРОВЕРЯЕМЫЕ НА ЕГЭ ПО ЛИТЕРАТУРЕ ТРЕБОВАНИЯ К РЕЗУЛЬТАТАМ ОСВОЕНИЯ ОСНОВНОЙ ОБРАЗОВАТЕЛЬНОЙ ПРОГРАММЫ СРЕДНЕГО ОБЩЕГО ОБРАЗОВАНИЯ</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94"/>
        <w:gridCol w:w="7709"/>
      </w:tblGrid>
      <w:tr w:rsidR="00E61479" w:rsidRPr="004A30CF">
        <w:trPr>
          <w:trHeight w:val="144"/>
          <w:tblCellSpacing w:w="0" w:type="dxa"/>
        </w:trPr>
        <w:tc>
          <w:tcPr>
            <w:tcW w:w="1707" w:type="dxa"/>
            <w:tcBorders>
              <w:top w:val="single" w:sz="8" w:space="0" w:color="E1E1E1"/>
              <w:left w:val="single" w:sz="8" w:space="0" w:color="E1E1E1"/>
              <w:bottom w:val="single" w:sz="8" w:space="0" w:color="E1E1E1"/>
              <w:right w:val="single" w:sz="8" w:space="0" w:color="E1E1E1"/>
            </w:tcBorders>
            <w:shd w:val="clear" w:color="auto" w:fill="F3F3F3"/>
            <w:tcMar>
              <w:top w:w="50" w:type="dxa"/>
              <w:left w:w="100" w:type="dxa"/>
            </w:tcMar>
            <w:vAlign w:val="center"/>
          </w:tcPr>
          <w:p w:rsidR="00E61479" w:rsidRDefault="00335EB5">
            <w:pPr>
              <w:spacing w:after="0"/>
              <w:ind w:left="135"/>
            </w:pPr>
            <w:r w:rsidRPr="0056195E">
              <w:rPr>
                <w:rFonts w:ascii="Times New Roman" w:hAnsi="Times New Roman"/>
                <w:b/>
                <w:color w:val="333333"/>
                <w:sz w:val="24"/>
                <w:lang w:val="ru-RU"/>
              </w:rPr>
              <w:t xml:space="preserve"> </w:t>
            </w:r>
            <w:r>
              <w:rPr>
                <w:rFonts w:ascii="Times New Roman" w:hAnsi="Times New Roman"/>
                <w:b/>
                <w:color w:val="333333"/>
                <w:sz w:val="24"/>
              </w:rPr>
              <w:t xml:space="preserve">Код проверяемого требования </w:t>
            </w:r>
          </w:p>
        </w:tc>
        <w:tc>
          <w:tcPr>
            <w:tcW w:w="11867" w:type="dxa"/>
            <w:tcBorders>
              <w:top w:val="single" w:sz="8" w:space="0" w:color="E1E1E1"/>
              <w:left w:val="single" w:sz="8" w:space="0" w:color="E1E1E1"/>
              <w:bottom w:val="single" w:sz="8" w:space="0" w:color="E1E1E1"/>
              <w:right w:val="single" w:sz="8" w:space="0" w:color="E1E1E1"/>
            </w:tcBorders>
            <w:shd w:val="clear" w:color="auto" w:fill="F3F3F3"/>
            <w:tcMar>
              <w:top w:w="50" w:type="dxa"/>
              <w:left w:w="100" w:type="dxa"/>
            </w:tcMar>
            <w:vAlign w:val="center"/>
          </w:tcPr>
          <w:p w:rsidR="00E61479" w:rsidRPr="0056195E" w:rsidRDefault="00335EB5">
            <w:pPr>
              <w:spacing w:after="0"/>
              <w:ind w:left="135"/>
              <w:rPr>
                <w:lang w:val="ru-RU"/>
              </w:rPr>
            </w:pPr>
            <w:r w:rsidRPr="0056195E">
              <w:rPr>
                <w:rFonts w:ascii="Times New Roman" w:hAnsi="Times New Roman"/>
                <w:b/>
                <w:color w:val="333333"/>
                <w:sz w:val="24"/>
                <w:lang w:val="ru-RU"/>
              </w:rPr>
              <w:t xml:space="preserve"> Проверяемые требования к предметным результатам освоения основной образовательной программы среднего общего образования </w:t>
            </w:r>
          </w:p>
        </w:tc>
      </w:tr>
      <w:tr w:rsidR="00E61479" w:rsidRPr="004A30CF">
        <w:trPr>
          <w:trHeight w:val="144"/>
          <w:tblCellSpacing w:w="0" w:type="dxa"/>
        </w:trPr>
        <w:tc>
          <w:tcPr>
            <w:tcW w:w="1707"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1</w:t>
            </w:r>
          </w:p>
        </w:tc>
        <w:tc>
          <w:tcPr>
            <w:tcW w:w="11867" w:type="dxa"/>
            <w:tcMar>
              <w:top w:w="50" w:type="dxa"/>
              <w:left w:w="100" w:type="dxa"/>
            </w:tcMar>
            <w:vAlign w:val="center"/>
          </w:tcPr>
          <w:p w:rsidR="00E61479" w:rsidRPr="0056195E" w:rsidRDefault="00335EB5">
            <w:pPr>
              <w:spacing w:after="0"/>
              <w:ind w:left="135"/>
              <w:jc w:val="both"/>
              <w:rPr>
                <w:lang w:val="ru-RU"/>
              </w:rPr>
            </w:pPr>
            <w:proofErr w:type="gramStart"/>
            <w:r w:rsidRPr="0056195E">
              <w:rPr>
                <w:rFonts w:ascii="Times New Roman" w:hAnsi="Times New Roman"/>
                <w:color w:val="000000"/>
                <w:sz w:val="24"/>
                <w:lang w:val="ru-RU"/>
              </w:rPr>
              <w:t>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осознание взаимосвязи между языковым, литературным, интеллектуальным, духовно-нравственным развитием личности;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w:t>
            </w:r>
            <w:proofErr w:type="gramEnd"/>
          </w:p>
        </w:tc>
      </w:tr>
      <w:tr w:rsidR="00E61479" w:rsidRPr="004A30CF">
        <w:trPr>
          <w:trHeight w:val="144"/>
          <w:tblCellSpacing w:w="0" w:type="dxa"/>
        </w:trPr>
        <w:tc>
          <w:tcPr>
            <w:tcW w:w="1707"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2</w:t>
            </w:r>
          </w:p>
        </w:tc>
        <w:tc>
          <w:tcPr>
            <w:tcW w:w="11867" w:type="dxa"/>
            <w:tcMar>
              <w:top w:w="50" w:type="dxa"/>
              <w:left w:w="100" w:type="dxa"/>
            </w:tcMar>
            <w:vAlign w:val="center"/>
          </w:tcPr>
          <w:p w:rsidR="00E61479" w:rsidRPr="0056195E" w:rsidRDefault="00335EB5">
            <w:pPr>
              <w:spacing w:after="0"/>
              <w:ind w:left="135"/>
              <w:jc w:val="both"/>
              <w:rPr>
                <w:lang w:val="ru-RU"/>
              </w:rPr>
            </w:pPr>
            <w:proofErr w:type="gramStart"/>
            <w:r w:rsidRPr="0056195E">
              <w:rPr>
                <w:rFonts w:ascii="Times New Roman" w:hAnsi="Times New Roman"/>
                <w:color w:val="000000"/>
                <w:sz w:val="24"/>
                <w:lang w:val="ru-RU"/>
              </w:rPr>
              <w:t>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литературы народов России;</w:t>
            </w:r>
            <w:proofErr w:type="gramEnd"/>
            <w:r w:rsidRPr="0056195E">
              <w:rPr>
                <w:rFonts w:ascii="Times New Roman" w:hAnsi="Times New Roman"/>
                <w:color w:val="000000"/>
                <w:sz w:val="24"/>
                <w:lang w:val="ru-RU"/>
              </w:rPr>
              <w:t xml:space="preserve">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владение современными читательскими практиками, культурой восприятия и понимания литературных текстов</w:t>
            </w:r>
          </w:p>
        </w:tc>
      </w:tr>
      <w:tr w:rsidR="00E61479" w:rsidRPr="004A30CF">
        <w:trPr>
          <w:trHeight w:val="144"/>
          <w:tblCellSpacing w:w="0" w:type="dxa"/>
        </w:trPr>
        <w:tc>
          <w:tcPr>
            <w:tcW w:w="1707"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3</w:t>
            </w:r>
          </w:p>
        </w:tc>
        <w:tc>
          <w:tcPr>
            <w:tcW w:w="11867" w:type="dxa"/>
            <w:tcMar>
              <w:top w:w="50" w:type="dxa"/>
              <w:left w:w="100" w:type="dxa"/>
            </w:tcMar>
            <w:vAlign w:val="center"/>
          </w:tcPr>
          <w:p w:rsidR="00E61479" w:rsidRPr="0056195E" w:rsidRDefault="00335EB5">
            <w:pPr>
              <w:spacing w:after="0"/>
              <w:ind w:left="135"/>
              <w:jc w:val="both"/>
              <w:rPr>
                <w:lang w:val="ru-RU"/>
              </w:rPr>
            </w:pPr>
            <w:r w:rsidRPr="0056195E">
              <w:rPr>
                <w:rFonts w:ascii="Times New Roman" w:hAnsi="Times New Roman"/>
                <w:color w:val="000000"/>
                <w:sz w:val="24"/>
                <w:lang w:val="ru-RU"/>
              </w:rPr>
              <w:t>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способность выявлять в произведениях художественной литературы образы, темы, идеи, проблемы и выражать своё отношение к ним, участвовать в дискуссии на литературные темы; сформированность умений определять и учитывать историко-культурный контекст и конте</w:t>
            </w:r>
            <w:proofErr w:type="gramStart"/>
            <w:r w:rsidRPr="0056195E">
              <w:rPr>
                <w:rFonts w:ascii="Times New Roman" w:hAnsi="Times New Roman"/>
                <w:color w:val="000000"/>
                <w:sz w:val="24"/>
                <w:lang w:val="ru-RU"/>
              </w:rPr>
              <w:t>кст тв</w:t>
            </w:r>
            <w:proofErr w:type="gramEnd"/>
            <w:r w:rsidRPr="0056195E">
              <w:rPr>
                <w:rFonts w:ascii="Times New Roman" w:hAnsi="Times New Roman"/>
                <w:color w:val="000000"/>
                <w:sz w:val="24"/>
                <w:lang w:val="ru-RU"/>
              </w:rPr>
              <w:t>орчества писателя в процессе анализа художественных произведений, выявлять их связь с современностью</w:t>
            </w:r>
          </w:p>
        </w:tc>
      </w:tr>
      <w:tr w:rsidR="00E61479" w:rsidRPr="004A30CF">
        <w:trPr>
          <w:trHeight w:val="144"/>
          <w:tblCellSpacing w:w="0" w:type="dxa"/>
        </w:trPr>
        <w:tc>
          <w:tcPr>
            <w:tcW w:w="1707"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4</w:t>
            </w:r>
          </w:p>
        </w:tc>
        <w:tc>
          <w:tcPr>
            <w:tcW w:w="11867" w:type="dxa"/>
            <w:tcMar>
              <w:top w:w="50" w:type="dxa"/>
              <w:left w:w="100" w:type="dxa"/>
            </w:tcMar>
            <w:vAlign w:val="center"/>
          </w:tcPr>
          <w:p w:rsidR="00E61479" w:rsidRPr="0056195E" w:rsidRDefault="00335EB5">
            <w:pPr>
              <w:spacing w:after="0"/>
              <w:ind w:left="135"/>
              <w:jc w:val="both"/>
              <w:rPr>
                <w:lang w:val="ru-RU"/>
              </w:rPr>
            </w:pPr>
            <w:r w:rsidRPr="0056195E">
              <w:rPr>
                <w:rFonts w:ascii="Times New Roman" w:hAnsi="Times New Roman"/>
                <w:color w:val="000000"/>
                <w:sz w:val="24"/>
                <w:lang w:val="ru-RU"/>
              </w:rPr>
              <w:t>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tc>
      </w:tr>
      <w:tr w:rsidR="00E61479" w:rsidRPr="004A30CF">
        <w:trPr>
          <w:trHeight w:val="144"/>
          <w:tblCellSpacing w:w="0" w:type="dxa"/>
        </w:trPr>
        <w:tc>
          <w:tcPr>
            <w:tcW w:w="1707"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5</w:t>
            </w:r>
          </w:p>
        </w:tc>
        <w:tc>
          <w:tcPr>
            <w:tcW w:w="11867" w:type="dxa"/>
            <w:tcMar>
              <w:top w:w="50" w:type="dxa"/>
              <w:left w:w="100" w:type="dxa"/>
            </w:tcMar>
            <w:vAlign w:val="center"/>
          </w:tcPr>
          <w:p w:rsidR="00E61479" w:rsidRPr="0056195E" w:rsidRDefault="00335EB5">
            <w:pPr>
              <w:spacing w:after="0"/>
              <w:ind w:left="135"/>
              <w:jc w:val="both"/>
              <w:rPr>
                <w:lang w:val="ru-RU"/>
              </w:rPr>
            </w:pPr>
            <w:r w:rsidRPr="0056195E">
              <w:rPr>
                <w:rFonts w:ascii="Times New Roman" w:hAnsi="Times New Roman"/>
                <w:color w:val="000000"/>
                <w:sz w:val="24"/>
                <w:lang w:val="ru-RU"/>
              </w:rPr>
              <w:t xml:space="preserve">Понимание и осмысленное использование терминологического аппарата современного литературоведения, а также элементов </w:t>
            </w:r>
            <w:r w:rsidRPr="0056195E">
              <w:rPr>
                <w:rFonts w:ascii="Times New Roman" w:hAnsi="Times New Roman"/>
                <w:color w:val="000000"/>
                <w:sz w:val="24"/>
                <w:lang w:val="ru-RU"/>
              </w:rPr>
              <w:lastRenderedPageBreak/>
              <w:t>искусствоведения, театроведения, киноведения в процессе анализа и интерпретации произведений художественной литературы и литературной критики; сформированность представлений о стилях художественной литературы разных эпох, литературных направлениях, течениях, об индивидуальном авторском стиле</w:t>
            </w:r>
          </w:p>
        </w:tc>
      </w:tr>
      <w:tr w:rsidR="00E61479" w:rsidRPr="004A30CF">
        <w:trPr>
          <w:trHeight w:val="144"/>
          <w:tblCellSpacing w:w="0" w:type="dxa"/>
        </w:trPr>
        <w:tc>
          <w:tcPr>
            <w:tcW w:w="1707"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lastRenderedPageBreak/>
              <w:t>6</w:t>
            </w:r>
          </w:p>
        </w:tc>
        <w:tc>
          <w:tcPr>
            <w:tcW w:w="11867" w:type="dxa"/>
            <w:tcMar>
              <w:top w:w="50" w:type="dxa"/>
              <w:left w:w="100" w:type="dxa"/>
            </w:tcMar>
            <w:vAlign w:val="center"/>
          </w:tcPr>
          <w:p w:rsidR="00E61479" w:rsidRPr="0056195E" w:rsidRDefault="00335EB5">
            <w:pPr>
              <w:spacing w:after="0"/>
              <w:ind w:left="135"/>
              <w:jc w:val="both"/>
              <w:rPr>
                <w:lang w:val="ru-RU"/>
              </w:rPr>
            </w:pPr>
            <w:r w:rsidRPr="0056195E">
              <w:rPr>
                <w:rFonts w:ascii="Times New Roman" w:hAnsi="Times New Roman"/>
                <w:color w:val="000000"/>
                <w:sz w:val="24"/>
                <w:lang w:val="ru-RU"/>
              </w:rPr>
              <w:t xml:space="preserve">Владение умениями самостоятельного истолкования прочитанного в письменной форме, информационной переработки текстов, написания сочинений различных жанров (объём сочинения – не менее 250 слов); владение различными приёмами цитирования и редактирования текстов (на </w:t>
            </w:r>
            <w:proofErr w:type="gramStart"/>
            <w:r w:rsidRPr="0056195E">
              <w:rPr>
                <w:rFonts w:ascii="Times New Roman" w:hAnsi="Times New Roman"/>
                <w:color w:val="000000"/>
                <w:sz w:val="24"/>
                <w:lang w:val="ru-RU"/>
              </w:rPr>
              <w:t>основе</w:t>
            </w:r>
            <w:proofErr w:type="gramEnd"/>
            <w:r w:rsidRPr="0056195E">
              <w:rPr>
                <w:rFonts w:ascii="Times New Roman" w:hAnsi="Times New Roman"/>
                <w:color w:val="000000"/>
                <w:sz w:val="24"/>
                <w:lang w:val="ru-RU"/>
              </w:rPr>
              <w:t xml:space="preserve"> в том числе знания наизусть не менее 10 произведений и (или) фрагментов); сформированность представлений об изобразительно-выразительных возможностях русского языка в художественной литературе и умение применять их в речевой практике; владение умением редактировать и совершенствовать собственные письменные высказывания с учётом норм русского литературного языка</w:t>
            </w:r>
          </w:p>
        </w:tc>
      </w:tr>
    </w:tbl>
    <w:p w:rsidR="00E61479" w:rsidRPr="0056195E" w:rsidRDefault="00E61479">
      <w:pPr>
        <w:rPr>
          <w:lang w:val="ru-RU"/>
        </w:rPr>
        <w:sectPr w:rsidR="00E61479" w:rsidRPr="0056195E">
          <w:pgSz w:w="11906" w:h="16383"/>
          <w:pgMar w:top="1134" w:right="850" w:bottom="1134" w:left="1701" w:header="720" w:footer="720" w:gutter="0"/>
          <w:cols w:space="720"/>
        </w:sectPr>
      </w:pPr>
      <w:bookmarkStart w:id="48" w:name="block-58605191"/>
    </w:p>
    <w:bookmarkEnd w:id="48"/>
    <w:p w:rsidR="00E61479" w:rsidRPr="0056195E" w:rsidRDefault="00335EB5">
      <w:pPr>
        <w:spacing w:before="199" w:after="199"/>
        <w:ind w:left="120"/>
        <w:rPr>
          <w:lang w:val="ru-RU"/>
        </w:rPr>
      </w:pPr>
      <w:r w:rsidRPr="0056195E">
        <w:rPr>
          <w:rFonts w:ascii="Times New Roman" w:hAnsi="Times New Roman"/>
          <w:b/>
          <w:color w:val="000000"/>
          <w:sz w:val="28"/>
          <w:lang w:val="ru-RU"/>
        </w:rPr>
        <w:lastRenderedPageBreak/>
        <w:t>ПЕРЕЧЕНЬ ЭЛЕМЕНТОВ СОДЕРЖАНИЯ, ПРОВЕРЯЕМЫХ НА ЕГЭ ПО ЛИТЕРАТУРЕ</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01"/>
        <w:gridCol w:w="8602"/>
      </w:tblGrid>
      <w:tr w:rsidR="00E61479">
        <w:trPr>
          <w:trHeight w:val="144"/>
          <w:tblCellSpacing w:w="0" w:type="dxa"/>
        </w:trPr>
        <w:tc>
          <w:tcPr>
            <w:tcW w:w="931" w:type="dxa"/>
            <w:tcBorders>
              <w:top w:val="single" w:sz="8" w:space="0" w:color="E1E1E1"/>
              <w:left w:val="single" w:sz="8" w:space="0" w:color="E1E1E1"/>
              <w:bottom w:val="single" w:sz="8" w:space="0" w:color="E1E1E1"/>
              <w:right w:val="single" w:sz="8" w:space="0" w:color="E1E1E1"/>
            </w:tcBorders>
            <w:shd w:val="clear" w:color="auto" w:fill="F3F3F3"/>
            <w:tcMar>
              <w:top w:w="50" w:type="dxa"/>
              <w:left w:w="100" w:type="dxa"/>
            </w:tcMar>
            <w:vAlign w:val="center"/>
          </w:tcPr>
          <w:p w:rsidR="00E61479" w:rsidRDefault="00335EB5">
            <w:pPr>
              <w:spacing w:after="0"/>
              <w:ind w:left="135"/>
            </w:pPr>
            <w:r w:rsidRPr="0056195E">
              <w:rPr>
                <w:rFonts w:ascii="Times New Roman" w:hAnsi="Times New Roman"/>
                <w:b/>
                <w:color w:val="333333"/>
                <w:sz w:val="24"/>
                <w:lang w:val="ru-RU"/>
              </w:rPr>
              <w:t xml:space="preserve"> </w:t>
            </w:r>
            <w:r>
              <w:rPr>
                <w:rFonts w:ascii="Times New Roman" w:hAnsi="Times New Roman"/>
                <w:b/>
                <w:color w:val="333333"/>
                <w:sz w:val="24"/>
              </w:rPr>
              <w:t xml:space="preserve">Код </w:t>
            </w:r>
          </w:p>
        </w:tc>
        <w:tc>
          <w:tcPr>
            <w:tcW w:w="13086" w:type="dxa"/>
            <w:tcBorders>
              <w:top w:val="single" w:sz="8" w:space="0" w:color="E1E1E1"/>
              <w:left w:val="single" w:sz="8" w:space="0" w:color="E1E1E1"/>
              <w:bottom w:val="single" w:sz="8" w:space="0" w:color="E1E1E1"/>
              <w:right w:val="single" w:sz="8" w:space="0" w:color="E1E1E1"/>
            </w:tcBorders>
            <w:shd w:val="clear" w:color="auto" w:fill="F3F3F3"/>
            <w:tcMar>
              <w:top w:w="50" w:type="dxa"/>
              <w:left w:w="100" w:type="dxa"/>
            </w:tcMar>
            <w:vAlign w:val="center"/>
          </w:tcPr>
          <w:p w:rsidR="00E61479" w:rsidRDefault="00335EB5">
            <w:pPr>
              <w:spacing w:after="0"/>
              <w:ind w:left="135"/>
            </w:pPr>
            <w:r>
              <w:rPr>
                <w:rFonts w:ascii="Times New Roman" w:hAnsi="Times New Roman"/>
                <w:b/>
                <w:color w:val="333333"/>
                <w:sz w:val="24"/>
              </w:rPr>
              <w:t xml:space="preserve"> Проверяемый элемент содержания </w:t>
            </w:r>
          </w:p>
        </w:tc>
      </w:tr>
      <w:tr w:rsidR="00E61479">
        <w:trPr>
          <w:trHeight w:val="144"/>
          <w:tblCellSpacing w:w="0" w:type="dxa"/>
        </w:trPr>
        <w:tc>
          <w:tcPr>
            <w:tcW w:w="931"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ОШ1</w:t>
            </w:r>
          </w:p>
        </w:tc>
        <w:tc>
          <w:tcPr>
            <w:tcW w:w="13086" w:type="dxa"/>
            <w:tcMar>
              <w:top w:w="50" w:type="dxa"/>
              <w:left w:w="100" w:type="dxa"/>
            </w:tcMar>
            <w:vAlign w:val="center"/>
          </w:tcPr>
          <w:p w:rsidR="00E61479" w:rsidRDefault="00335EB5">
            <w:pPr>
              <w:spacing w:after="0"/>
              <w:ind w:left="135"/>
              <w:jc w:val="both"/>
            </w:pPr>
            <w:r>
              <w:rPr>
                <w:rFonts w:ascii="Times New Roman" w:hAnsi="Times New Roman"/>
                <w:color w:val="000000"/>
                <w:sz w:val="24"/>
              </w:rPr>
              <w:t>«Слово о полку Игореве»</w:t>
            </w:r>
          </w:p>
        </w:tc>
      </w:tr>
      <w:tr w:rsidR="00E61479" w:rsidRPr="004A30CF">
        <w:trPr>
          <w:trHeight w:val="144"/>
          <w:tblCellSpacing w:w="0" w:type="dxa"/>
        </w:trPr>
        <w:tc>
          <w:tcPr>
            <w:tcW w:w="931"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ОШ2</w:t>
            </w:r>
          </w:p>
        </w:tc>
        <w:tc>
          <w:tcPr>
            <w:tcW w:w="13086" w:type="dxa"/>
            <w:tcMar>
              <w:top w:w="50" w:type="dxa"/>
              <w:left w:w="100" w:type="dxa"/>
            </w:tcMar>
            <w:vAlign w:val="center"/>
          </w:tcPr>
          <w:p w:rsidR="00E61479" w:rsidRPr="0056195E" w:rsidRDefault="00335EB5">
            <w:pPr>
              <w:spacing w:after="0"/>
              <w:ind w:left="135"/>
              <w:jc w:val="both"/>
              <w:rPr>
                <w:lang w:val="ru-RU"/>
              </w:rPr>
            </w:pPr>
            <w:r w:rsidRPr="0056195E">
              <w:rPr>
                <w:rFonts w:ascii="Times New Roman" w:hAnsi="Times New Roman"/>
                <w:color w:val="000000"/>
                <w:sz w:val="24"/>
                <w:lang w:val="ru-RU"/>
              </w:rPr>
              <w:t xml:space="preserve">Поэзия </w:t>
            </w:r>
            <w:r>
              <w:rPr>
                <w:rFonts w:ascii="Times New Roman" w:hAnsi="Times New Roman"/>
                <w:color w:val="000000"/>
                <w:sz w:val="24"/>
              </w:rPr>
              <w:t>XVIII</w:t>
            </w:r>
            <w:r w:rsidRPr="0056195E">
              <w:rPr>
                <w:rFonts w:ascii="Times New Roman" w:hAnsi="Times New Roman"/>
                <w:color w:val="000000"/>
                <w:sz w:val="24"/>
                <w:lang w:val="ru-RU"/>
              </w:rPr>
              <w:t xml:space="preserve"> в.: М.В. Ломоносов, Г.Р. Державин</w:t>
            </w:r>
          </w:p>
        </w:tc>
      </w:tr>
      <w:tr w:rsidR="00E61479" w:rsidRPr="004A30CF">
        <w:trPr>
          <w:trHeight w:val="144"/>
          <w:tblCellSpacing w:w="0" w:type="dxa"/>
        </w:trPr>
        <w:tc>
          <w:tcPr>
            <w:tcW w:w="931"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ОШ3</w:t>
            </w:r>
          </w:p>
        </w:tc>
        <w:tc>
          <w:tcPr>
            <w:tcW w:w="13086" w:type="dxa"/>
            <w:tcMar>
              <w:top w:w="50" w:type="dxa"/>
              <w:left w:w="100" w:type="dxa"/>
            </w:tcMar>
            <w:vAlign w:val="center"/>
          </w:tcPr>
          <w:p w:rsidR="00E61479" w:rsidRPr="0056195E" w:rsidRDefault="00335EB5">
            <w:pPr>
              <w:spacing w:after="0"/>
              <w:ind w:left="135"/>
              <w:jc w:val="both"/>
              <w:rPr>
                <w:lang w:val="ru-RU"/>
              </w:rPr>
            </w:pPr>
            <w:r w:rsidRPr="0056195E">
              <w:rPr>
                <w:rFonts w:ascii="Times New Roman" w:hAnsi="Times New Roman"/>
                <w:color w:val="000000"/>
                <w:sz w:val="24"/>
                <w:lang w:val="ru-RU"/>
              </w:rPr>
              <w:t>Д.И. Фонвизин. Комедия «Недоросль»</w:t>
            </w:r>
          </w:p>
        </w:tc>
      </w:tr>
      <w:tr w:rsidR="00E61479" w:rsidRPr="004A30CF">
        <w:trPr>
          <w:trHeight w:val="144"/>
          <w:tblCellSpacing w:w="0" w:type="dxa"/>
        </w:trPr>
        <w:tc>
          <w:tcPr>
            <w:tcW w:w="931"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ОШ4</w:t>
            </w:r>
          </w:p>
        </w:tc>
        <w:tc>
          <w:tcPr>
            <w:tcW w:w="13086" w:type="dxa"/>
            <w:tcMar>
              <w:top w:w="50" w:type="dxa"/>
              <w:left w:w="100" w:type="dxa"/>
            </w:tcMar>
            <w:vAlign w:val="center"/>
          </w:tcPr>
          <w:p w:rsidR="00E61479" w:rsidRPr="0056195E" w:rsidRDefault="00335EB5">
            <w:pPr>
              <w:spacing w:after="0"/>
              <w:ind w:left="135"/>
              <w:jc w:val="both"/>
              <w:rPr>
                <w:lang w:val="ru-RU"/>
              </w:rPr>
            </w:pPr>
            <w:r w:rsidRPr="0056195E">
              <w:rPr>
                <w:rFonts w:ascii="Times New Roman" w:hAnsi="Times New Roman"/>
                <w:color w:val="000000"/>
                <w:sz w:val="24"/>
                <w:lang w:val="ru-RU"/>
              </w:rPr>
              <w:t xml:space="preserve">Поэзия первой половины </w:t>
            </w:r>
            <w:r>
              <w:rPr>
                <w:rFonts w:ascii="Times New Roman" w:hAnsi="Times New Roman"/>
                <w:color w:val="000000"/>
                <w:sz w:val="24"/>
              </w:rPr>
              <w:t>XIX</w:t>
            </w:r>
            <w:r w:rsidRPr="0056195E">
              <w:rPr>
                <w:rFonts w:ascii="Times New Roman" w:hAnsi="Times New Roman"/>
                <w:color w:val="000000"/>
                <w:sz w:val="24"/>
                <w:lang w:val="ru-RU"/>
              </w:rPr>
              <w:t xml:space="preserve"> в.: В.А. Жуковский, А.С. Пушкин, М.Ю. Лермонтов</w:t>
            </w:r>
          </w:p>
        </w:tc>
      </w:tr>
      <w:tr w:rsidR="00E61479" w:rsidRPr="004A30CF">
        <w:trPr>
          <w:trHeight w:val="144"/>
          <w:tblCellSpacing w:w="0" w:type="dxa"/>
        </w:trPr>
        <w:tc>
          <w:tcPr>
            <w:tcW w:w="931"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ОШ5</w:t>
            </w:r>
          </w:p>
        </w:tc>
        <w:tc>
          <w:tcPr>
            <w:tcW w:w="13086" w:type="dxa"/>
            <w:tcMar>
              <w:top w:w="50" w:type="dxa"/>
              <w:left w:w="100" w:type="dxa"/>
            </w:tcMar>
            <w:vAlign w:val="center"/>
          </w:tcPr>
          <w:p w:rsidR="00E61479" w:rsidRPr="0056195E" w:rsidRDefault="00335EB5">
            <w:pPr>
              <w:spacing w:after="0"/>
              <w:ind w:left="135"/>
              <w:jc w:val="both"/>
              <w:rPr>
                <w:lang w:val="ru-RU"/>
              </w:rPr>
            </w:pPr>
            <w:r w:rsidRPr="0056195E">
              <w:rPr>
                <w:rFonts w:ascii="Times New Roman" w:hAnsi="Times New Roman"/>
                <w:color w:val="000000"/>
                <w:sz w:val="24"/>
                <w:lang w:val="ru-RU"/>
              </w:rPr>
              <w:t>А.С. Грибоедов. Комедия «Горе от ума»</w:t>
            </w:r>
          </w:p>
        </w:tc>
      </w:tr>
      <w:tr w:rsidR="00E61479" w:rsidRPr="004A30CF">
        <w:trPr>
          <w:trHeight w:val="144"/>
          <w:tblCellSpacing w:w="0" w:type="dxa"/>
        </w:trPr>
        <w:tc>
          <w:tcPr>
            <w:tcW w:w="931"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ОШ6</w:t>
            </w:r>
          </w:p>
        </w:tc>
        <w:tc>
          <w:tcPr>
            <w:tcW w:w="13086" w:type="dxa"/>
            <w:tcMar>
              <w:top w:w="50" w:type="dxa"/>
              <w:left w:w="100" w:type="dxa"/>
            </w:tcMar>
            <w:vAlign w:val="center"/>
          </w:tcPr>
          <w:p w:rsidR="00E61479" w:rsidRPr="0056195E" w:rsidRDefault="00335EB5">
            <w:pPr>
              <w:spacing w:after="0"/>
              <w:ind w:left="135"/>
              <w:jc w:val="both"/>
              <w:rPr>
                <w:lang w:val="ru-RU"/>
              </w:rPr>
            </w:pPr>
            <w:r w:rsidRPr="0056195E">
              <w:rPr>
                <w:rFonts w:ascii="Times New Roman" w:hAnsi="Times New Roman"/>
                <w:color w:val="000000"/>
                <w:sz w:val="24"/>
                <w:lang w:val="ru-RU"/>
              </w:rPr>
              <w:t>А.С. Пушкин. Роман в стихах «Евгений Онегин»</w:t>
            </w:r>
          </w:p>
        </w:tc>
      </w:tr>
      <w:tr w:rsidR="00E61479" w:rsidRPr="004A30CF">
        <w:trPr>
          <w:trHeight w:val="144"/>
          <w:tblCellSpacing w:w="0" w:type="dxa"/>
        </w:trPr>
        <w:tc>
          <w:tcPr>
            <w:tcW w:w="931"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ОШ7</w:t>
            </w:r>
          </w:p>
        </w:tc>
        <w:tc>
          <w:tcPr>
            <w:tcW w:w="13086" w:type="dxa"/>
            <w:tcMar>
              <w:top w:w="50" w:type="dxa"/>
              <w:left w:w="100" w:type="dxa"/>
            </w:tcMar>
            <w:vAlign w:val="center"/>
          </w:tcPr>
          <w:p w:rsidR="00E61479" w:rsidRPr="0056195E" w:rsidRDefault="00335EB5">
            <w:pPr>
              <w:spacing w:after="0"/>
              <w:ind w:left="135"/>
              <w:jc w:val="both"/>
              <w:rPr>
                <w:lang w:val="ru-RU"/>
              </w:rPr>
            </w:pPr>
            <w:r w:rsidRPr="0056195E">
              <w:rPr>
                <w:rFonts w:ascii="Times New Roman" w:hAnsi="Times New Roman"/>
                <w:color w:val="000000"/>
                <w:sz w:val="24"/>
                <w:lang w:val="ru-RU"/>
              </w:rPr>
              <w:t>А.С. Пушкин. Роман «Капитанская дочка»</w:t>
            </w:r>
          </w:p>
        </w:tc>
      </w:tr>
      <w:tr w:rsidR="00E61479" w:rsidRPr="004A30CF">
        <w:trPr>
          <w:trHeight w:val="144"/>
          <w:tblCellSpacing w:w="0" w:type="dxa"/>
        </w:trPr>
        <w:tc>
          <w:tcPr>
            <w:tcW w:w="931"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ОШ8</w:t>
            </w:r>
          </w:p>
        </w:tc>
        <w:tc>
          <w:tcPr>
            <w:tcW w:w="13086" w:type="dxa"/>
            <w:tcMar>
              <w:top w:w="50" w:type="dxa"/>
              <w:left w:w="100" w:type="dxa"/>
            </w:tcMar>
            <w:vAlign w:val="center"/>
          </w:tcPr>
          <w:p w:rsidR="00E61479" w:rsidRPr="0056195E" w:rsidRDefault="00335EB5">
            <w:pPr>
              <w:spacing w:after="0"/>
              <w:ind w:left="135"/>
              <w:jc w:val="both"/>
              <w:rPr>
                <w:lang w:val="ru-RU"/>
              </w:rPr>
            </w:pPr>
            <w:r w:rsidRPr="0056195E">
              <w:rPr>
                <w:rFonts w:ascii="Times New Roman" w:hAnsi="Times New Roman"/>
                <w:color w:val="000000"/>
                <w:sz w:val="24"/>
                <w:lang w:val="ru-RU"/>
              </w:rPr>
              <w:t>М.Ю. Лермонтов. Роман «Герой нашего времени»</w:t>
            </w:r>
          </w:p>
        </w:tc>
      </w:tr>
      <w:tr w:rsidR="00E61479" w:rsidRPr="004A30CF">
        <w:trPr>
          <w:trHeight w:val="144"/>
          <w:tblCellSpacing w:w="0" w:type="dxa"/>
        </w:trPr>
        <w:tc>
          <w:tcPr>
            <w:tcW w:w="931"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ОШ9</w:t>
            </w:r>
          </w:p>
        </w:tc>
        <w:tc>
          <w:tcPr>
            <w:tcW w:w="13086" w:type="dxa"/>
            <w:tcMar>
              <w:top w:w="50" w:type="dxa"/>
              <w:left w:w="100" w:type="dxa"/>
            </w:tcMar>
            <w:vAlign w:val="center"/>
          </w:tcPr>
          <w:p w:rsidR="00E61479" w:rsidRPr="0056195E" w:rsidRDefault="00335EB5">
            <w:pPr>
              <w:spacing w:after="0"/>
              <w:ind w:left="135"/>
              <w:jc w:val="both"/>
              <w:rPr>
                <w:lang w:val="ru-RU"/>
              </w:rPr>
            </w:pPr>
            <w:r w:rsidRPr="0056195E">
              <w:rPr>
                <w:rFonts w:ascii="Times New Roman" w:hAnsi="Times New Roman"/>
                <w:color w:val="000000"/>
                <w:sz w:val="24"/>
                <w:lang w:val="ru-RU"/>
              </w:rPr>
              <w:t>Н.В. Гоголь. Комедия «Ревизор»</w:t>
            </w:r>
          </w:p>
        </w:tc>
      </w:tr>
      <w:tr w:rsidR="00E61479" w:rsidRPr="004A30CF">
        <w:trPr>
          <w:trHeight w:val="144"/>
          <w:tblCellSpacing w:w="0" w:type="dxa"/>
        </w:trPr>
        <w:tc>
          <w:tcPr>
            <w:tcW w:w="931"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ОШ10</w:t>
            </w:r>
          </w:p>
        </w:tc>
        <w:tc>
          <w:tcPr>
            <w:tcW w:w="13086" w:type="dxa"/>
            <w:tcMar>
              <w:top w:w="50" w:type="dxa"/>
              <w:left w:w="100" w:type="dxa"/>
            </w:tcMar>
            <w:vAlign w:val="center"/>
          </w:tcPr>
          <w:p w:rsidR="00E61479" w:rsidRPr="0056195E" w:rsidRDefault="00335EB5">
            <w:pPr>
              <w:spacing w:after="0"/>
              <w:ind w:left="135"/>
              <w:jc w:val="both"/>
              <w:rPr>
                <w:lang w:val="ru-RU"/>
              </w:rPr>
            </w:pPr>
            <w:r w:rsidRPr="0056195E">
              <w:rPr>
                <w:rFonts w:ascii="Times New Roman" w:hAnsi="Times New Roman"/>
                <w:color w:val="000000"/>
                <w:sz w:val="24"/>
                <w:lang w:val="ru-RU"/>
              </w:rPr>
              <w:t>Н.В. Гоголь. Поэма «Мёртвые души»</w:t>
            </w:r>
          </w:p>
        </w:tc>
      </w:tr>
      <w:tr w:rsidR="00E61479" w:rsidRPr="004A30CF">
        <w:trPr>
          <w:trHeight w:val="144"/>
          <w:tblCellSpacing w:w="0" w:type="dxa"/>
        </w:trPr>
        <w:tc>
          <w:tcPr>
            <w:tcW w:w="931"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1</w:t>
            </w:r>
          </w:p>
        </w:tc>
        <w:tc>
          <w:tcPr>
            <w:tcW w:w="13086" w:type="dxa"/>
            <w:tcMar>
              <w:top w:w="50" w:type="dxa"/>
              <w:left w:w="100" w:type="dxa"/>
            </w:tcMar>
            <w:vAlign w:val="center"/>
          </w:tcPr>
          <w:p w:rsidR="00E61479" w:rsidRPr="0056195E" w:rsidRDefault="00335EB5">
            <w:pPr>
              <w:spacing w:after="0"/>
              <w:ind w:left="135"/>
              <w:jc w:val="both"/>
              <w:rPr>
                <w:lang w:val="ru-RU"/>
              </w:rPr>
            </w:pPr>
            <w:r w:rsidRPr="0056195E">
              <w:rPr>
                <w:rFonts w:ascii="Times New Roman" w:hAnsi="Times New Roman"/>
                <w:color w:val="000000"/>
                <w:sz w:val="24"/>
                <w:lang w:val="ru-RU"/>
              </w:rPr>
              <w:t>А.Н. Островский. Драма «Гроза»</w:t>
            </w:r>
          </w:p>
        </w:tc>
      </w:tr>
      <w:tr w:rsidR="00E61479" w:rsidRPr="004A30CF">
        <w:trPr>
          <w:trHeight w:val="144"/>
          <w:tblCellSpacing w:w="0" w:type="dxa"/>
        </w:trPr>
        <w:tc>
          <w:tcPr>
            <w:tcW w:w="931"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2</w:t>
            </w:r>
          </w:p>
        </w:tc>
        <w:tc>
          <w:tcPr>
            <w:tcW w:w="13086" w:type="dxa"/>
            <w:tcMar>
              <w:top w:w="50" w:type="dxa"/>
              <w:left w:w="100" w:type="dxa"/>
            </w:tcMar>
            <w:vAlign w:val="center"/>
          </w:tcPr>
          <w:p w:rsidR="00E61479" w:rsidRPr="0056195E" w:rsidRDefault="00335EB5">
            <w:pPr>
              <w:spacing w:after="0"/>
              <w:ind w:left="135"/>
              <w:jc w:val="both"/>
              <w:rPr>
                <w:lang w:val="ru-RU"/>
              </w:rPr>
            </w:pPr>
            <w:r w:rsidRPr="0056195E">
              <w:rPr>
                <w:rFonts w:ascii="Times New Roman" w:hAnsi="Times New Roman"/>
                <w:color w:val="000000"/>
                <w:sz w:val="24"/>
                <w:lang w:val="ru-RU"/>
              </w:rPr>
              <w:t>И.А. Гончаров. Роман «Обломов»</w:t>
            </w:r>
          </w:p>
        </w:tc>
      </w:tr>
      <w:tr w:rsidR="00E61479" w:rsidRPr="004A30CF">
        <w:trPr>
          <w:trHeight w:val="144"/>
          <w:tblCellSpacing w:w="0" w:type="dxa"/>
        </w:trPr>
        <w:tc>
          <w:tcPr>
            <w:tcW w:w="931"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3</w:t>
            </w:r>
          </w:p>
        </w:tc>
        <w:tc>
          <w:tcPr>
            <w:tcW w:w="13086" w:type="dxa"/>
            <w:tcMar>
              <w:top w:w="50" w:type="dxa"/>
              <w:left w:w="100" w:type="dxa"/>
            </w:tcMar>
            <w:vAlign w:val="center"/>
          </w:tcPr>
          <w:p w:rsidR="00E61479" w:rsidRPr="0056195E" w:rsidRDefault="00335EB5">
            <w:pPr>
              <w:spacing w:after="0"/>
              <w:ind w:left="135"/>
              <w:jc w:val="both"/>
              <w:rPr>
                <w:lang w:val="ru-RU"/>
              </w:rPr>
            </w:pPr>
            <w:r w:rsidRPr="0056195E">
              <w:rPr>
                <w:rFonts w:ascii="Times New Roman" w:hAnsi="Times New Roman"/>
                <w:color w:val="000000"/>
                <w:sz w:val="24"/>
                <w:lang w:val="ru-RU"/>
              </w:rPr>
              <w:t>И.С. Тургенев. Роман «Отцы и дети»</w:t>
            </w:r>
          </w:p>
        </w:tc>
      </w:tr>
      <w:tr w:rsidR="00E61479">
        <w:trPr>
          <w:trHeight w:val="144"/>
          <w:tblCellSpacing w:w="0" w:type="dxa"/>
        </w:trPr>
        <w:tc>
          <w:tcPr>
            <w:tcW w:w="931"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4</w:t>
            </w:r>
          </w:p>
        </w:tc>
        <w:tc>
          <w:tcPr>
            <w:tcW w:w="13086" w:type="dxa"/>
            <w:tcMar>
              <w:top w:w="50" w:type="dxa"/>
              <w:left w:w="100" w:type="dxa"/>
            </w:tcMar>
            <w:vAlign w:val="center"/>
          </w:tcPr>
          <w:p w:rsidR="00E61479" w:rsidRDefault="00335EB5">
            <w:pPr>
              <w:spacing w:after="0"/>
              <w:ind w:left="135"/>
              <w:jc w:val="both"/>
            </w:pPr>
            <w:r>
              <w:rPr>
                <w:rFonts w:ascii="Times New Roman" w:hAnsi="Times New Roman"/>
                <w:color w:val="000000"/>
                <w:sz w:val="24"/>
              </w:rPr>
              <w:t>Ф.И. Тютчев. Стихотворения</w:t>
            </w:r>
          </w:p>
        </w:tc>
      </w:tr>
      <w:tr w:rsidR="00E61479">
        <w:trPr>
          <w:trHeight w:val="144"/>
          <w:tblCellSpacing w:w="0" w:type="dxa"/>
        </w:trPr>
        <w:tc>
          <w:tcPr>
            <w:tcW w:w="931"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5</w:t>
            </w:r>
          </w:p>
        </w:tc>
        <w:tc>
          <w:tcPr>
            <w:tcW w:w="13086" w:type="dxa"/>
            <w:tcMar>
              <w:top w:w="50" w:type="dxa"/>
              <w:left w:w="100" w:type="dxa"/>
            </w:tcMar>
            <w:vAlign w:val="center"/>
          </w:tcPr>
          <w:p w:rsidR="00E61479" w:rsidRDefault="00335EB5">
            <w:pPr>
              <w:spacing w:after="0"/>
              <w:ind w:left="135"/>
              <w:jc w:val="both"/>
            </w:pPr>
            <w:r>
              <w:rPr>
                <w:rFonts w:ascii="Times New Roman" w:hAnsi="Times New Roman"/>
                <w:color w:val="000000"/>
                <w:sz w:val="24"/>
              </w:rPr>
              <w:t>А.А. Фет. Стихотворения</w:t>
            </w:r>
          </w:p>
        </w:tc>
      </w:tr>
      <w:tr w:rsidR="00E61479">
        <w:trPr>
          <w:trHeight w:val="144"/>
          <w:tblCellSpacing w:w="0" w:type="dxa"/>
        </w:trPr>
        <w:tc>
          <w:tcPr>
            <w:tcW w:w="931"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6</w:t>
            </w:r>
          </w:p>
        </w:tc>
        <w:tc>
          <w:tcPr>
            <w:tcW w:w="13086" w:type="dxa"/>
            <w:tcMar>
              <w:top w:w="50" w:type="dxa"/>
              <w:left w:w="100" w:type="dxa"/>
            </w:tcMar>
            <w:vAlign w:val="center"/>
          </w:tcPr>
          <w:p w:rsidR="00E61479" w:rsidRDefault="00335EB5">
            <w:pPr>
              <w:spacing w:after="0"/>
              <w:ind w:left="135"/>
              <w:jc w:val="both"/>
            </w:pPr>
            <w:r>
              <w:rPr>
                <w:rFonts w:ascii="Times New Roman" w:hAnsi="Times New Roman"/>
                <w:color w:val="000000"/>
                <w:sz w:val="24"/>
              </w:rPr>
              <w:t>А.К. Толстой. Стихотворения</w:t>
            </w:r>
          </w:p>
        </w:tc>
      </w:tr>
      <w:tr w:rsidR="00E61479">
        <w:trPr>
          <w:trHeight w:val="144"/>
          <w:tblCellSpacing w:w="0" w:type="dxa"/>
        </w:trPr>
        <w:tc>
          <w:tcPr>
            <w:tcW w:w="931"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7</w:t>
            </w:r>
          </w:p>
        </w:tc>
        <w:tc>
          <w:tcPr>
            <w:tcW w:w="13086" w:type="dxa"/>
            <w:tcMar>
              <w:top w:w="50" w:type="dxa"/>
              <w:left w:w="100" w:type="dxa"/>
            </w:tcMar>
            <w:vAlign w:val="center"/>
          </w:tcPr>
          <w:p w:rsidR="00E61479" w:rsidRDefault="00335EB5">
            <w:pPr>
              <w:spacing w:after="0"/>
              <w:ind w:left="135"/>
              <w:jc w:val="both"/>
            </w:pPr>
            <w:r>
              <w:rPr>
                <w:rFonts w:ascii="Times New Roman" w:hAnsi="Times New Roman"/>
                <w:color w:val="000000"/>
                <w:sz w:val="24"/>
              </w:rPr>
              <w:t>Н.А. Некрасов. Стихотворения</w:t>
            </w:r>
          </w:p>
        </w:tc>
      </w:tr>
      <w:tr w:rsidR="00E61479" w:rsidRPr="004A30CF">
        <w:trPr>
          <w:trHeight w:val="144"/>
          <w:tblCellSpacing w:w="0" w:type="dxa"/>
        </w:trPr>
        <w:tc>
          <w:tcPr>
            <w:tcW w:w="931"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8</w:t>
            </w:r>
          </w:p>
        </w:tc>
        <w:tc>
          <w:tcPr>
            <w:tcW w:w="13086" w:type="dxa"/>
            <w:tcMar>
              <w:top w:w="50" w:type="dxa"/>
              <w:left w:w="100" w:type="dxa"/>
            </w:tcMar>
            <w:vAlign w:val="center"/>
          </w:tcPr>
          <w:p w:rsidR="00E61479" w:rsidRPr="0056195E" w:rsidRDefault="00335EB5">
            <w:pPr>
              <w:spacing w:after="0"/>
              <w:ind w:left="135"/>
              <w:jc w:val="both"/>
              <w:rPr>
                <w:lang w:val="ru-RU"/>
              </w:rPr>
            </w:pPr>
            <w:r w:rsidRPr="0056195E">
              <w:rPr>
                <w:rFonts w:ascii="Times New Roman" w:hAnsi="Times New Roman"/>
                <w:color w:val="000000"/>
                <w:sz w:val="24"/>
                <w:lang w:val="ru-RU"/>
              </w:rPr>
              <w:t>Н.А. Некрасов. Поэма «Кому на Руси жить хорошо»</w:t>
            </w:r>
          </w:p>
        </w:tc>
      </w:tr>
      <w:tr w:rsidR="00E61479" w:rsidRPr="004A30CF">
        <w:trPr>
          <w:trHeight w:val="144"/>
          <w:tblCellSpacing w:w="0" w:type="dxa"/>
        </w:trPr>
        <w:tc>
          <w:tcPr>
            <w:tcW w:w="931"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9</w:t>
            </w:r>
          </w:p>
        </w:tc>
        <w:tc>
          <w:tcPr>
            <w:tcW w:w="13086" w:type="dxa"/>
            <w:tcMar>
              <w:top w:w="50" w:type="dxa"/>
              <w:left w:w="100" w:type="dxa"/>
            </w:tcMar>
            <w:vAlign w:val="center"/>
          </w:tcPr>
          <w:p w:rsidR="00E61479" w:rsidRPr="0056195E" w:rsidRDefault="00335EB5">
            <w:pPr>
              <w:spacing w:after="0"/>
              <w:ind w:left="135"/>
              <w:jc w:val="both"/>
              <w:rPr>
                <w:lang w:val="ru-RU"/>
              </w:rPr>
            </w:pPr>
            <w:r w:rsidRPr="0056195E">
              <w:rPr>
                <w:rFonts w:ascii="Times New Roman" w:hAnsi="Times New Roman"/>
                <w:color w:val="000000"/>
                <w:sz w:val="24"/>
                <w:lang w:val="ru-RU"/>
              </w:rPr>
              <w:t>М.Е. Салтыков-Щедрин. Роман-хроника «История одного города» (избранные главы). Сказки. Например, «Пропала совесть», «Медведь на воеводстве», «Карась-идеалист», «</w:t>
            </w:r>
            <w:proofErr w:type="gramStart"/>
            <w:r w:rsidRPr="0056195E">
              <w:rPr>
                <w:rFonts w:ascii="Times New Roman" w:hAnsi="Times New Roman"/>
                <w:color w:val="000000"/>
                <w:sz w:val="24"/>
                <w:lang w:val="ru-RU"/>
              </w:rPr>
              <w:t>Коняга</w:t>
            </w:r>
            <w:proofErr w:type="gramEnd"/>
            <w:r w:rsidRPr="0056195E">
              <w:rPr>
                <w:rFonts w:ascii="Times New Roman" w:hAnsi="Times New Roman"/>
                <w:color w:val="000000"/>
                <w:sz w:val="24"/>
                <w:lang w:val="ru-RU"/>
              </w:rPr>
              <w:t>»</w:t>
            </w:r>
          </w:p>
        </w:tc>
      </w:tr>
      <w:tr w:rsidR="00E61479" w:rsidRPr="004A30CF">
        <w:trPr>
          <w:trHeight w:val="144"/>
          <w:tblCellSpacing w:w="0" w:type="dxa"/>
        </w:trPr>
        <w:tc>
          <w:tcPr>
            <w:tcW w:w="931"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10</w:t>
            </w:r>
          </w:p>
        </w:tc>
        <w:tc>
          <w:tcPr>
            <w:tcW w:w="13086" w:type="dxa"/>
            <w:tcMar>
              <w:top w:w="50" w:type="dxa"/>
              <w:left w:w="100" w:type="dxa"/>
            </w:tcMar>
            <w:vAlign w:val="center"/>
          </w:tcPr>
          <w:p w:rsidR="00E61479" w:rsidRPr="0056195E" w:rsidRDefault="00335EB5">
            <w:pPr>
              <w:spacing w:after="0"/>
              <w:ind w:left="135"/>
              <w:jc w:val="both"/>
              <w:rPr>
                <w:lang w:val="ru-RU"/>
              </w:rPr>
            </w:pPr>
            <w:r w:rsidRPr="0056195E">
              <w:rPr>
                <w:rFonts w:ascii="Times New Roman" w:hAnsi="Times New Roman"/>
                <w:color w:val="000000"/>
                <w:sz w:val="24"/>
                <w:lang w:val="ru-RU"/>
              </w:rPr>
              <w:t>Ф.М. Достоевский. Роман «Преступление и наказание»</w:t>
            </w:r>
          </w:p>
        </w:tc>
      </w:tr>
      <w:tr w:rsidR="00E61479">
        <w:trPr>
          <w:trHeight w:val="144"/>
          <w:tblCellSpacing w:w="0" w:type="dxa"/>
        </w:trPr>
        <w:tc>
          <w:tcPr>
            <w:tcW w:w="931"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11</w:t>
            </w:r>
          </w:p>
        </w:tc>
        <w:tc>
          <w:tcPr>
            <w:tcW w:w="13086" w:type="dxa"/>
            <w:tcMar>
              <w:top w:w="50" w:type="dxa"/>
              <w:left w:w="100" w:type="dxa"/>
            </w:tcMar>
            <w:vAlign w:val="center"/>
          </w:tcPr>
          <w:p w:rsidR="00E61479" w:rsidRDefault="00335EB5">
            <w:pPr>
              <w:spacing w:after="0"/>
              <w:ind w:left="135"/>
              <w:jc w:val="both"/>
            </w:pPr>
            <w:r w:rsidRPr="0056195E">
              <w:rPr>
                <w:rFonts w:ascii="Times New Roman" w:hAnsi="Times New Roman"/>
                <w:color w:val="000000"/>
                <w:sz w:val="24"/>
                <w:lang w:val="ru-RU"/>
              </w:rPr>
              <w:t xml:space="preserve">Н.Г. Чернышевский. Роман «Что делать?» </w:t>
            </w:r>
            <w:r>
              <w:rPr>
                <w:rFonts w:ascii="Times New Roman" w:hAnsi="Times New Roman"/>
                <w:color w:val="000000"/>
                <w:sz w:val="24"/>
              </w:rPr>
              <w:t>(избранные главы)</w:t>
            </w:r>
          </w:p>
        </w:tc>
      </w:tr>
      <w:tr w:rsidR="00E61479" w:rsidRPr="004A30CF">
        <w:trPr>
          <w:trHeight w:val="144"/>
          <w:tblCellSpacing w:w="0" w:type="dxa"/>
        </w:trPr>
        <w:tc>
          <w:tcPr>
            <w:tcW w:w="931"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12</w:t>
            </w:r>
          </w:p>
        </w:tc>
        <w:tc>
          <w:tcPr>
            <w:tcW w:w="13086" w:type="dxa"/>
            <w:tcMar>
              <w:top w:w="50" w:type="dxa"/>
              <w:left w:w="100" w:type="dxa"/>
            </w:tcMar>
            <w:vAlign w:val="center"/>
          </w:tcPr>
          <w:p w:rsidR="00E61479" w:rsidRPr="0056195E" w:rsidRDefault="00335EB5">
            <w:pPr>
              <w:spacing w:after="0"/>
              <w:ind w:left="135"/>
              <w:jc w:val="both"/>
              <w:rPr>
                <w:lang w:val="ru-RU"/>
              </w:rPr>
            </w:pPr>
            <w:r w:rsidRPr="0056195E">
              <w:rPr>
                <w:rFonts w:ascii="Times New Roman" w:hAnsi="Times New Roman"/>
                <w:color w:val="000000"/>
                <w:sz w:val="24"/>
                <w:lang w:val="ru-RU"/>
              </w:rPr>
              <w:t>Л.Н. Толстой. Роман-эпопея «Война и мир»</w:t>
            </w:r>
          </w:p>
        </w:tc>
      </w:tr>
      <w:tr w:rsidR="00E61479" w:rsidRPr="004A30CF">
        <w:trPr>
          <w:trHeight w:val="144"/>
          <w:tblCellSpacing w:w="0" w:type="dxa"/>
        </w:trPr>
        <w:tc>
          <w:tcPr>
            <w:tcW w:w="931"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13</w:t>
            </w:r>
          </w:p>
        </w:tc>
        <w:tc>
          <w:tcPr>
            <w:tcW w:w="13086" w:type="dxa"/>
            <w:tcMar>
              <w:top w:w="50" w:type="dxa"/>
              <w:left w:w="100" w:type="dxa"/>
            </w:tcMar>
            <w:vAlign w:val="center"/>
          </w:tcPr>
          <w:p w:rsidR="00E61479" w:rsidRPr="0056195E" w:rsidRDefault="00335EB5">
            <w:pPr>
              <w:spacing w:after="0"/>
              <w:ind w:left="135"/>
              <w:jc w:val="both"/>
              <w:rPr>
                <w:lang w:val="ru-RU"/>
              </w:rPr>
            </w:pPr>
            <w:r w:rsidRPr="0056195E">
              <w:rPr>
                <w:rFonts w:ascii="Times New Roman" w:hAnsi="Times New Roman"/>
                <w:color w:val="000000"/>
                <w:sz w:val="24"/>
                <w:lang w:val="ru-RU"/>
              </w:rPr>
              <w:t>Н.С. Лесков. Рассказы и повести</w:t>
            </w:r>
          </w:p>
        </w:tc>
      </w:tr>
      <w:tr w:rsidR="00E61479" w:rsidRPr="004A30CF">
        <w:trPr>
          <w:trHeight w:val="144"/>
          <w:tblCellSpacing w:w="0" w:type="dxa"/>
        </w:trPr>
        <w:tc>
          <w:tcPr>
            <w:tcW w:w="931"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14</w:t>
            </w:r>
          </w:p>
        </w:tc>
        <w:tc>
          <w:tcPr>
            <w:tcW w:w="13086" w:type="dxa"/>
            <w:tcMar>
              <w:top w:w="50" w:type="dxa"/>
              <w:left w:w="100" w:type="dxa"/>
            </w:tcMar>
            <w:vAlign w:val="center"/>
          </w:tcPr>
          <w:p w:rsidR="00E61479" w:rsidRPr="0056195E" w:rsidRDefault="00335EB5">
            <w:pPr>
              <w:spacing w:after="0"/>
              <w:ind w:left="135"/>
              <w:jc w:val="both"/>
              <w:rPr>
                <w:lang w:val="ru-RU"/>
              </w:rPr>
            </w:pPr>
            <w:r w:rsidRPr="0056195E">
              <w:rPr>
                <w:rFonts w:ascii="Times New Roman" w:hAnsi="Times New Roman"/>
                <w:color w:val="000000"/>
                <w:sz w:val="24"/>
                <w:lang w:val="ru-RU"/>
              </w:rPr>
              <w:t>А.П. Чехов. Рассказы «Студент», «Ионыч», «Человек в футляре» и другие</w:t>
            </w:r>
          </w:p>
        </w:tc>
      </w:tr>
      <w:tr w:rsidR="00E61479" w:rsidRPr="004A30CF">
        <w:trPr>
          <w:trHeight w:val="144"/>
          <w:tblCellSpacing w:w="0" w:type="dxa"/>
        </w:trPr>
        <w:tc>
          <w:tcPr>
            <w:tcW w:w="931"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15</w:t>
            </w:r>
          </w:p>
        </w:tc>
        <w:tc>
          <w:tcPr>
            <w:tcW w:w="13086" w:type="dxa"/>
            <w:tcMar>
              <w:top w:w="50" w:type="dxa"/>
              <w:left w:w="100" w:type="dxa"/>
            </w:tcMar>
            <w:vAlign w:val="center"/>
          </w:tcPr>
          <w:p w:rsidR="00E61479" w:rsidRPr="0056195E" w:rsidRDefault="00335EB5">
            <w:pPr>
              <w:spacing w:after="0"/>
              <w:ind w:left="135"/>
              <w:jc w:val="both"/>
              <w:rPr>
                <w:lang w:val="ru-RU"/>
              </w:rPr>
            </w:pPr>
            <w:r w:rsidRPr="0056195E">
              <w:rPr>
                <w:rFonts w:ascii="Times New Roman" w:hAnsi="Times New Roman"/>
                <w:color w:val="000000"/>
                <w:sz w:val="24"/>
                <w:lang w:val="ru-RU"/>
              </w:rPr>
              <w:t>А.П. Чехов. Пьеса «Вишнёвый сад»</w:t>
            </w:r>
          </w:p>
        </w:tc>
      </w:tr>
      <w:tr w:rsidR="00E61479" w:rsidRPr="004A30CF">
        <w:trPr>
          <w:trHeight w:val="144"/>
          <w:tblCellSpacing w:w="0" w:type="dxa"/>
        </w:trPr>
        <w:tc>
          <w:tcPr>
            <w:tcW w:w="931"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16</w:t>
            </w:r>
          </w:p>
        </w:tc>
        <w:tc>
          <w:tcPr>
            <w:tcW w:w="13086" w:type="dxa"/>
            <w:tcMar>
              <w:top w:w="50" w:type="dxa"/>
              <w:left w:w="100" w:type="dxa"/>
            </w:tcMar>
            <w:vAlign w:val="center"/>
          </w:tcPr>
          <w:p w:rsidR="00E61479" w:rsidRPr="0056195E" w:rsidRDefault="00335EB5">
            <w:pPr>
              <w:spacing w:after="0"/>
              <w:ind w:left="135"/>
              <w:jc w:val="both"/>
              <w:rPr>
                <w:lang w:val="ru-RU"/>
              </w:rPr>
            </w:pPr>
            <w:r w:rsidRPr="0056195E">
              <w:rPr>
                <w:rFonts w:ascii="Times New Roman" w:hAnsi="Times New Roman"/>
                <w:color w:val="000000"/>
                <w:sz w:val="24"/>
                <w:lang w:val="ru-RU"/>
              </w:rPr>
              <w:t>А.И. Куприн. Рассказы и повести</w:t>
            </w:r>
          </w:p>
        </w:tc>
      </w:tr>
      <w:tr w:rsidR="00E61479" w:rsidRPr="004A30CF">
        <w:trPr>
          <w:trHeight w:val="144"/>
          <w:tblCellSpacing w:w="0" w:type="dxa"/>
        </w:trPr>
        <w:tc>
          <w:tcPr>
            <w:tcW w:w="931"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17</w:t>
            </w:r>
          </w:p>
        </w:tc>
        <w:tc>
          <w:tcPr>
            <w:tcW w:w="13086" w:type="dxa"/>
            <w:tcMar>
              <w:top w:w="50" w:type="dxa"/>
              <w:left w:w="100" w:type="dxa"/>
            </w:tcMar>
            <w:vAlign w:val="center"/>
          </w:tcPr>
          <w:p w:rsidR="00E61479" w:rsidRPr="0056195E" w:rsidRDefault="00335EB5">
            <w:pPr>
              <w:spacing w:after="0"/>
              <w:ind w:left="135"/>
              <w:jc w:val="both"/>
              <w:rPr>
                <w:lang w:val="ru-RU"/>
              </w:rPr>
            </w:pPr>
            <w:r w:rsidRPr="0056195E">
              <w:rPr>
                <w:rFonts w:ascii="Times New Roman" w:hAnsi="Times New Roman"/>
                <w:color w:val="000000"/>
                <w:sz w:val="24"/>
                <w:lang w:val="ru-RU"/>
              </w:rPr>
              <w:t>Л.Н. Андреев. Рассказы и повести</w:t>
            </w:r>
          </w:p>
        </w:tc>
      </w:tr>
      <w:tr w:rsidR="00E61479" w:rsidRPr="004A30CF">
        <w:trPr>
          <w:trHeight w:val="144"/>
          <w:tblCellSpacing w:w="0" w:type="dxa"/>
        </w:trPr>
        <w:tc>
          <w:tcPr>
            <w:tcW w:w="931"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18</w:t>
            </w:r>
          </w:p>
        </w:tc>
        <w:tc>
          <w:tcPr>
            <w:tcW w:w="13086" w:type="dxa"/>
            <w:tcMar>
              <w:top w:w="50" w:type="dxa"/>
              <w:left w:w="100" w:type="dxa"/>
            </w:tcMar>
            <w:vAlign w:val="center"/>
          </w:tcPr>
          <w:p w:rsidR="00E61479" w:rsidRPr="0056195E" w:rsidRDefault="00335EB5">
            <w:pPr>
              <w:spacing w:after="0"/>
              <w:ind w:left="135"/>
              <w:jc w:val="both"/>
              <w:rPr>
                <w:lang w:val="ru-RU"/>
              </w:rPr>
            </w:pPr>
            <w:r w:rsidRPr="0056195E">
              <w:rPr>
                <w:rFonts w:ascii="Times New Roman" w:hAnsi="Times New Roman"/>
                <w:color w:val="000000"/>
                <w:sz w:val="24"/>
                <w:lang w:val="ru-RU"/>
              </w:rPr>
              <w:t>М. Горький. Рассказы «Старуха Изергиль» и другие, повести, романы</w:t>
            </w:r>
          </w:p>
        </w:tc>
      </w:tr>
      <w:tr w:rsidR="00E61479" w:rsidRPr="004A30CF">
        <w:trPr>
          <w:trHeight w:val="144"/>
          <w:tblCellSpacing w:w="0" w:type="dxa"/>
        </w:trPr>
        <w:tc>
          <w:tcPr>
            <w:tcW w:w="931"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19</w:t>
            </w:r>
          </w:p>
        </w:tc>
        <w:tc>
          <w:tcPr>
            <w:tcW w:w="13086" w:type="dxa"/>
            <w:tcMar>
              <w:top w:w="50" w:type="dxa"/>
              <w:left w:w="100" w:type="dxa"/>
            </w:tcMar>
            <w:vAlign w:val="center"/>
          </w:tcPr>
          <w:p w:rsidR="00E61479" w:rsidRPr="0056195E" w:rsidRDefault="00335EB5">
            <w:pPr>
              <w:spacing w:after="0"/>
              <w:ind w:left="135"/>
              <w:jc w:val="both"/>
              <w:rPr>
                <w:lang w:val="ru-RU"/>
              </w:rPr>
            </w:pPr>
            <w:r w:rsidRPr="0056195E">
              <w:rPr>
                <w:rFonts w:ascii="Times New Roman" w:hAnsi="Times New Roman"/>
                <w:color w:val="000000"/>
                <w:sz w:val="24"/>
                <w:lang w:val="ru-RU"/>
              </w:rPr>
              <w:t>М. Горький. Пьеса «На дне»</w:t>
            </w:r>
          </w:p>
        </w:tc>
      </w:tr>
      <w:tr w:rsidR="00E61479">
        <w:trPr>
          <w:trHeight w:val="144"/>
          <w:tblCellSpacing w:w="0" w:type="dxa"/>
        </w:trPr>
        <w:tc>
          <w:tcPr>
            <w:tcW w:w="931"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20</w:t>
            </w:r>
          </w:p>
        </w:tc>
        <w:tc>
          <w:tcPr>
            <w:tcW w:w="13086" w:type="dxa"/>
            <w:tcMar>
              <w:top w:w="50" w:type="dxa"/>
              <w:left w:w="100" w:type="dxa"/>
            </w:tcMar>
            <w:vAlign w:val="center"/>
          </w:tcPr>
          <w:p w:rsidR="00E61479" w:rsidRDefault="00335EB5">
            <w:pPr>
              <w:spacing w:after="0"/>
              <w:ind w:left="135"/>
              <w:jc w:val="both"/>
            </w:pPr>
            <w:r>
              <w:rPr>
                <w:rFonts w:ascii="Times New Roman" w:hAnsi="Times New Roman"/>
                <w:color w:val="000000"/>
                <w:sz w:val="24"/>
              </w:rPr>
              <w:t>Поэзия Серебряного века: И.Ф. Анненский, К.Д. Бальмонт, А. Белый, В.Я. Брюсов, М.А. Волошин, Н.С. Гумилёв, И. Северянин, В.С. Соловьев, Ф.К. Сологуб, В.В. Хлебников и другие</w:t>
            </w:r>
          </w:p>
        </w:tc>
      </w:tr>
      <w:tr w:rsidR="00E61479" w:rsidRPr="004A30CF">
        <w:trPr>
          <w:trHeight w:val="144"/>
          <w:tblCellSpacing w:w="0" w:type="dxa"/>
        </w:trPr>
        <w:tc>
          <w:tcPr>
            <w:tcW w:w="931"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lastRenderedPageBreak/>
              <w:t>21</w:t>
            </w:r>
          </w:p>
        </w:tc>
        <w:tc>
          <w:tcPr>
            <w:tcW w:w="13086" w:type="dxa"/>
            <w:tcMar>
              <w:top w:w="50" w:type="dxa"/>
              <w:left w:w="100" w:type="dxa"/>
            </w:tcMar>
            <w:vAlign w:val="center"/>
          </w:tcPr>
          <w:p w:rsidR="00E61479" w:rsidRPr="0056195E" w:rsidRDefault="00335EB5">
            <w:pPr>
              <w:spacing w:after="0"/>
              <w:ind w:left="135"/>
              <w:jc w:val="both"/>
              <w:rPr>
                <w:lang w:val="ru-RU"/>
              </w:rPr>
            </w:pPr>
            <w:r w:rsidRPr="0056195E">
              <w:rPr>
                <w:rFonts w:ascii="Times New Roman" w:hAnsi="Times New Roman"/>
                <w:color w:val="000000"/>
                <w:sz w:val="24"/>
                <w:lang w:val="ru-RU"/>
              </w:rPr>
              <w:t>И.А. Бунин. Рассказы «Чистый понедельник», «Господин из Сан-Франциско» и другие</w:t>
            </w:r>
          </w:p>
        </w:tc>
      </w:tr>
      <w:tr w:rsidR="00E61479">
        <w:trPr>
          <w:trHeight w:val="144"/>
          <w:tblCellSpacing w:w="0" w:type="dxa"/>
        </w:trPr>
        <w:tc>
          <w:tcPr>
            <w:tcW w:w="931"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22</w:t>
            </w:r>
          </w:p>
        </w:tc>
        <w:tc>
          <w:tcPr>
            <w:tcW w:w="13086" w:type="dxa"/>
            <w:tcMar>
              <w:top w:w="50" w:type="dxa"/>
              <w:left w:w="100" w:type="dxa"/>
            </w:tcMar>
            <w:vAlign w:val="center"/>
          </w:tcPr>
          <w:p w:rsidR="00E61479" w:rsidRDefault="00335EB5">
            <w:pPr>
              <w:spacing w:after="0"/>
              <w:ind w:left="135"/>
              <w:jc w:val="both"/>
            </w:pPr>
            <w:r>
              <w:rPr>
                <w:rFonts w:ascii="Times New Roman" w:hAnsi="Times New Roman"/>
                <w:color w:val="000000"/>
                <w:sz w:val="24"/>
              </w:rPr>
              <w:t>А.А. Блок. Стихотворения</w:t>
            </w:r>
          </w:p>
        </w:tc>
      </w:tr>
      <w:tr w:rsidR="00E61479" w:rsidRPr="004A30CF">
        <w:trPr>
          <w:trHeight w:val="144"/>
          <w:tblCellSpacing w:w="0" w:type="dxa"/>
        </w:trPr>
        <w:tc>
          <w:tcPr>
            <w:tcW w:w="931"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23</w:t>
            </w:r>
          </w:p>
        </w:tc>
        <w:tc>
          <w:tcPr>
            <w:tcW w:w="13086" w:type="dxa"/>
            <w:tcMar>
              <w:top w:w="50" w:type="dxa"/>
              <w:left w:w="100" w:type="dxa"/>
            </w:tcMar>
            <w:vAlign w:val="center"/>
          </w:tcPr>
          <w:p w:rsidR="00E61479" w:rsidRPr="0056195E" w:rsidRDefault="00335EB5">
            <w:pPr>
              <w:spacing w:after="0"/>
              <w:ind w:left="135"/>
              <w:jc w:val="both"/>
              <w:rPr>
                <w:lang w:val="ru-RU"/>
              </w:rPr>
            </w:pPr>
            <w:r w:rsidRPr="0056195E">
              <w:rPr>
                <w:rFonts w:ascii="Times New Roman" w:hAnsi="Times New Roman"/>
                <w:color w:val="000000"/>
                <w:sz w:val="24"/>
                <w:lang w:val="ru-RU"/>
              </w:rPr>
              <w:t>А.А. Блок. Поэма «Двенадцать»</w:t>
            </w:r>
          </w:p>
        </w:tc>
      </w:tr>
      <w:tr w:rsidR="00E61479">
        <w:trPr>
          <w:trHeight w:val="144"/>
          <w:tblCellSpacing w:w="0" w:type="dxa"/>
        </w:trPr>
        <w:tc>
          <w:tcPr>
            <w:tcW w:w="931"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24</w:t>
            </w:r>
          </w:p>
        </w:tc>
        <w:tc>
          <w:tcPr>
            <w:tcW w:w="13086" w:type="dxa"/>
            <w:tcMar>
              <w:top w:w="50" w:type="dxa"/>
              <w:left w:w="100" w:type="dxa"/>
            </w:tcMar>
            <w:vAlign w:val="center"/>
          </w:tcPr>
          <w:p w:rsidR="00E61479" w:rsidRDefault="00335EB5">
            <w:pPr>
              <w:spacing w:after="0"/>
              <w:ind w:left="135"/>
              <w:jc w:val="both"/>
            </w:pPr>
            <w:r>
              <w:rPr>
                <w:rFonts w:ascii="Times New Roman" w:hAnsi="Times New Roman"/>
                <w:color w:val="000000"/>
                <w:sz w:val="24"/>
              </w:rPr>
              <w:t>В.В. Маяковский. Стихотворения</w:t>
            </w:r>
          </w:p>
        </w:tc>
      </w:tr>
      <w:tr w:rsidR="00E61479" w:rsidRPr="004A30CF">
        <w:trPr>
          <w:trHeight w:val="144"/>
          <w:tblCellSpacing w:w="0" w:type="dxa"/>
        </w:trPr>
        <w:tc>
          <w:tcPr>
            <w:tcW w:w="931"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25</w:t>
            </w:r>
          </w:p>
        </w:tc>
        <w:tc>
          <w:tcPr>
            <w:tcW w:w="13086" w:type="dxa"/>
            <w:tcMar>
              <w:top w:w="50" w:type="dxa"/>
              <w:left w:w="100" w:type="dxa"/>
            </w:tcMar>
            <w:vAlign w:val="center"/>
          </w:tcPr>
          <w:p w:rsidR="00E61479" w:rsidRPr="0056195E" w:rsidRDefault="00335EB5">
            <w:pPr>
              <w:spacing w:after="0"/>
              <w:ind w:left="135"/>
              <w:jc w:val="both"/>
              <w:rPr>
                <w:lang w:val="ru-RU"/>
              </w:rPr>
            </w:pPr>
            <w:r w:rsidRPr="0056195E">
              <w:rPr>
                <w:rFonts w:ascii="Times New Roman" w:hAnsi="Times New Roman"/>
                <w:color w:val="000000"/>
                <w:sz w:val="24"/>
                <w:lang w:val="ru-RU"/>
              </w:rPr>
              <w:t>В.В. Маяковский. Поэма «Облако в штанах»</w:t>
            </w:r>
          </w:p>
        </w:tc>
      </w:tr>
      <w:tr w:rsidR="00E61479">
        <w:trPr>
          <w:trHeight w:val="144"/>
          <w:tblCellSpacing w:w="0" w:type="dxa"/>
        </w:trPr>
        <w:tc>
          <w:tcPr>
            <w:tcW w:w="931"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26</w:t>
            </w:r>
          </w:p>
        </w:tc>
        <w:tc>
          <w:tcPr>
            <w:tcW w:w="13086" w:type="dxa"/>
            <w:tcMar>
              <w:top w:w="50" w:type="dxa"/>
              <w:left w:w="100" w:type="dxa"/>
            </w:tcMar>
            <w:vAlign w:val="center"/>
          </w:tcPr>
          <w:p w:rsidR="00E61479" w:rsidRDefault="00335EB5">
            <w:pPr>
              <w:spacing w:after="0"/>
              <w:ind w:left="135"/>
              <w:jc w:val="both"/>
            </w:pPr>
            <w:r>
              <w:rPr>
                <w:rFonts w:ascii="Times New Roman" w:hAnsi="Times New Roman"/>
                <w:color w:val="000000"/>
                <w:sz w:val="24"/>
              </w:rPr>
              <w:t>С.А. Есенин. Стихотворения</w:t>
            </w:r>
          </w:p>
        </w:tc>
      </w:tr>
      <w:tr w:rsidR="00E61479" w:rsidRPr="004A30CF">
        <w:trPr>
          <w:trHeight w:val="144"/>
          <w:tblCellSpacing w:w="0" w:type="dxa"/>
        </w:trPr>
        <w:tc>
          <w:tcPr>
            <w:tcW w:w="931"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27</w:t>
            </w:r>
          </w:p>
        </w:tc>
        <w:tc>
          <w:tcPr>
            <w:tcW w:w="13086" w:type="dxa"/>
            <w:tcMar>
              <w:top w:w="50" w:type="dxa"/>
              <w:left w:w="100" w:type="dxa"/>
            </w:tcMar>
            <w:vAlign w:val="center"/>
          </w:tcPr>
          <w:p w:rsidR="00E61479" w:rsidRPr="0056195E" w:rsidRDefault="00335EB5">
            <w:pPr>
              <w:spacing w:after="0"/>
              <w:ind w:left="135"/>
              <w:jc w:val="both"/>
              <w:rPr>
                <w:lang w:val="ru-RU"/>
              </w:rPr>
            </w:pPr>
            <w:r w:rsidRPr="0056195E">
              <w:rPr>
                <w:rFonts w:ascii="Times New Roman" w:hAnsi="Times New Roman"/>
                <w:color w:val="000000"/>
                <w:sz w:val="24"/>
                <w:lang w:val="ru-RU"/>
              </w:rPr>
              <w:t>С.А. Есенин. Поэма «Чёрный человек»</w:t>
            </w:r>
          </w:p>
        </w:tc>
      </w:tr>
      <w:tr w:rsidR="00E61479">
        <w:trPr>
          <w:trHeight w:val="144"/>
          <w:tblCellSpacing w:w="0" w:type="dxa"/>
        </w:trPr>
        <w:tc>
          <w:tcPr>
            <w:tcW w:w="931"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28</w:t>
            </w:r>
          </w:p>
        </w:tc>
        <w:tc>
          <w:tcPr>
            <w:tcW w:w="13086" w:type="dxa"/>
            <w:tcMar>
              <w:top w:w="50" w:type="dxa"/>
              <w:left w:w="100" w:type="dxa"/>
            </w:tcMar>
            <w:vAlign w:val="center"/>
          </w:tcPr>
          <w:p w:rsidR="00E61479" w:rsidRDefault="00335EB5">
            <w:pPr>
              <w:spacing w:after="0"/>
              <w:ind w:left="135"/>
              <w:jc w:val="both"/>
            </w:pPr>
            <w:r>
              <w:rPr>
                <w:rFonts w:ascii="Times New Roman" w:hAnsi="Times New Roman"/>
                <w:color w:val="000000"/>
                <w:sz w:val="24"/>
              </w:rPr>
              <w:t>М.И. Цветаева. Стихотворения</w:t>
            </w:r>
          </w:p>
        </w:tc>
      </w:tr>
      <w:tr w:rsidR="00E61479">
        <w:trPr>
          <w:trHeight w:val="144"/>
          <w:tblCellSpacing w:w="0" w:type="dxa"/>
        </w:trPr>
        <w:tc>
          <w:tcPr>
            <w:tcW w:w="931"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29</w:t>
            </w:r>
          </w:p>
        </w:tc>
        <w:tc>
          <w:tcPr>
            <w:tcW w:w="13086" w:type="dxa"/>
            <w:tcMar>
              <w:top w:w="50" w:type="dxa"/>
              <w:left w:w="100" w:type="dxa"/>
            </w:tcMar>
            <w:vAlign w:val="center"/>
          </w:tcPr>
          <w:p w:rsidR="00E61479" w:rsidRDefault="00335EB5">
            <w:pPr>
              <w:spacing w:after="0"/>
              <w:ind w:left="135"/>
              <w:jc w:val="both"/>
            </w:pPr>
            <w:r>
              <w:rPr>
                <w:rFonts w:ascii="Times New Roman" w:hAnsi="Times New Roman"/>
                <w:color w:val="000000"/>
                <w:sz w:val="24"/>
              </w:rPr>
              <w:t>О.Э. Мандельштам. Стихотворения</w:t>
            </w:r>
          </w:p>
        </w:tc>
      </w:tr>
      <w:tr w:rsidR="00E61479">
        <w:trPr>
          <w:trHeight w:val="144"/>
          <w:tblCellSpacing w:w="0" w:type="dxa"/>
        </w:trPr>
        <w:tc>
          <w:tcPr>
            <w:tcW w:w="931"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30</w:t>
            </w:r>
          </w:p>
        </w:tc>
        <w:tc>
          <w:tcPr>
            <w:tcW w:w="13086" w:type="dxa"/>
            <w:tcMar>
              <w:top w:w="50" w:type="dxa"/>
              <w:left w:w="100" w:type="dxa"/>
            </w:tcMar>
            <w:vAlign w:val="center"/>
          </w:tcPr>
          <w:p w:rsidR="00E61479" w:rsidRDefault="00335EB5">
            <w:pPr>
              <w:spacing w:after="0"/>
              <w:ind w:left="135"/>
              <w:jc w:val="both"/>
            </w:pPr>
            <w:r>
              <w:rPr>
                <w:rFonts w:ascii="Times New Roman" w:hAnsi="Times New Roman"/>
                <w:color w:val="000000"/>
                <w:sz w:val="24"/>
              </w:rPr>
              <w:t>А.А. Ахматова. Стихотворения</w:t>
            </w:r>
          </w:p>
        </w:tc>
      </w:tr>
      <w:tr w:rsidR="00E61479" w:rsidRPr="004A30CF">
        <w:trPr>
          <w:trHeight w:val="144"/>
          <w:tblCellSpacing w:w="0" w:type="dxa"/>
        </w:trPr>
        <w:tc>
          <w:tcPr>
            <w:tcW w:w="931"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31</w:t>
            </w:r>
          </w:p>
        </w:tc>
        <w:tc>
          <w:tcPr>
            <w:tcW w:w="13086" w:type="dxa"/>
            <w:tcMar>
              <w:top w:w="50" w:type="dxa"/>
              <w:left w:w="100" w:type="dxa"/>
            </w:tcMar>
            <w:vAlign w:val="center"/>
          </w:tcPr>
          <w:p w:rsidR="00E61479" w:rsidRPr="0056195E" w:rsidRDefault="00335EB5">
            <w:pPr>
              <w:spacing w:after="0"/>
              <w:ind w:left="135"/>
              <w:jc w:val="both"/>
              <w:rPr>
                <w:lang w:val="ru-RU"/>
              </w:rPr>
            </w:pPr>
            <w:r w:rsidRPr="0056195E">
              <w:rPr>
                <w:rFonts w:ascii="Times New Roman" w:hAnsi="Times New Roman"/>
                <w:color w:val="000000"/>
                <w:sz w:val="24"/>
                <w:lang w:val="ru-RU"/>
              </w:rPr>
              <w:t>А.А. Ахматова. Поэма «Реквием»</w:t>
            </w:r>
          </w:p>
        </w:tc>
      </w:tr>
      <w:tr w:rsidR="00E61479" w:rsidRPr="004A30CF">
        <w:trPr>
          <w:trHeight w:val="144"/>
          <w:tblCellSpacing w:w="0" w:type="dxa"/>
        </w:trPr>
        <w:tc>
          <w:tcPr>
            <w:tcW w:w="931"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32</w:t>
            </w:r>
          </w:p>
        </w:tc>
        <w:tc>
          <w:tcPr>
            <w:tcW w:w="13086" w:type="dxa"/>
            <w:tcMar>
              <w:top w:w="50" w:type="dxa"/>
              <w:left w:w="100" w:type="dxa"/>
            </w:tcMar>
            <w:vAlign w:val="center"/>
          </w:tcPr>
          <w:p w:rsidR="00E61479" w:rsidRPr="0056195E" w:rsidRDefault="00335EB5">
            <w:pPr>
              <w:spacing w:after="0"/>
              <w:ind w:left="135"/>
              <w:jc w:val="both"/>
              <w:rPr>
                <w:lang w:val="ru-RU"/>
              </w:rPr>
            </w:pPr>
            <w:r w:rsidRPr="0056195E">
              <w:rPr>
                <w:rFonts w:ascii="Times New Roman" w:hAnsi="Times New Roman"/>
                <w:color w:val="000000"/>
                <w:sz w:val="24"/>
                <w:lang w:val="ru-RU"/>
              </w:rPr>
              <w:t>Е.И. Замятин. Роман «Мы»</w:t>
            </w:r>
          </w:p>
        </w:tc>
      </w:tr>
      <w:tr w:rsidR="00E61479" w:rsidRPr="004A30CF">
        <w:trPr>
          <w:trHeight w:val="144"/>
          <w:tblCellSpacing w:w="0" w:type="dxa"/>
        </w:trPr>
        <w:tc>
          <w:tcPr>
            <w:tcW w:w="931"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33</w:t>
            </w:r>
          </w:p>
        </w:tc>
        <w:tc>
          <w:tcPr>
            <w:tcW w:w="13086" w:type="dxa"/>
            <w:tcMar>
              <w:top w:w="50" w:type="dxa"/>
              <w:left w:w="100" w:type="dxa"/>
            </w:tcMar>
            <w:vAlign w:val="center"/>
          </w:tcPr>
          <w:p w:rsidR="00E61479" w:rsidRPr="0056195E" w:rsidRDefault="00335EB5">
            <w:pPr>
              <w:spacing w:after="0"/>
              <w:ind w:left="135"/>
              <w:jc w:val="both"/>
              <w:rPr>
                <w:lang w:val="ru-RU"/>
              </w:rPr>
            </w:pPr>
            <w:r w:rsidRPr="0056195E">
              <w:rPr>
                <w:rFonts w:ascii="Times New Roman" w:hAnsi="Times New Roman"/>
                <w:color w:val="000000"/>
                <w:sz w:val="24"/>
                <w:lang w:val="ru-RU"/>
              </w:rPr>
              <w:t>Н.А. Островский. Роман «Как закалялась сталь» (избранные главы)</w:t>
            </w:r>
          </w:p>
        </w:tc>
      </w:tr>
      <w:tr w:rsidR="00E61479" w:rsidRPr="004A30CF">
        <w:trPr>
          <w:trHeight w:val="144"/>
          <w:tblCellSpacing w:w="0" w:type="dxa"/>
        </w:trPr>
        <w:tc>
          <w:tcPr>
            <w:tcW w:w="931"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34</w:t>
            </w:r>
          </w:p>
        </w:tc>
        <w:tc>
          <w:tcPr>
            <w:tcW w:w="13086" w:type="dxa"/>
            <w:tcMar>
              <w:top w:w="50" w:type="dxa"/>
              <w:left w:w="100" w:type="dxa"/>
            </w:tcMar>
            <w:vAlign w:val="center"/>
          </w:tcPr>
          <w:p w:rsidR="00E61479" w:rsidRPr="0056195E" w:rsidRDefault="00335EB5">
            <w:pPr>
              <w:spacing w:after="0"/>
              <w:ind w:left="135"/>
              <w:jc w:val="both"/>
              <w:rPr>
                <w:lang w:val="ru-RU"/>
              </w:rPr>
            </w:pPr>
            <w:r w:rsidRPr="0056195E">
              <w:rPr>
                <w:rFonts w:ascii="Times New Roman" w:hAnsi="Times New Roman"/>
                <w:color w:val="000000"/>
                <w:sz w:val="24"/>
                <w:lang w:val="ru-RU"/>
              </w:rPr>
              <w:t>М.А. Шолохов. Роман-эпопея «Тихий Дон»</w:t>
            </w:r>
          </w:p>
        </w:tc>
      </w:tr>
      <w:tr w:rsidR="00E61479">
        <w:trPr>
          <w:trHeight w:val="144"/>
          <w:tblCellSpacing w:w="0" w:type="dxa"/>
        </w:trPr>
        <w:tc>
          <w:tcPr>
            <w:tcW w:w="931"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35</w:t>
            </w:r>
          </w:p>
        </w:tc>
        <w:tc>
          <w:tcPr>
            <w:tcW w:w="13086" w:type="dxa"/>
            <w:tcMar>
              <w:top w:w="50" w:type="dxa"/>
              <w:left w:w="100" w:type="dxa"/>
            </w:tcMar>
            <w:vAlign w:val="center"/>
          </w:tcPr>
          <w:p w:rsidR="00E61479" w:rsidRDefault="00335EB5">
            <w:pPr>
              <w:spacing w:after="0"/>
              <w:ind w:left="135"/>
              <w:jc w:val="both"/>
            </w:pPr>
            <w:r w:rsidRPr="0056195E">
              <w:rPr>
                <w:rFonts w:ascii="Times New Roman" w:hAnsi="Times New Roman"/>
                <w:color w:val="000000"/>
                <w:sz w:val="24"/>
                <w:lang w:val="ru-RU"/>
              </w:rPr>
              <w:t xml:space="preserve">М.А. Булгаков. Романы «Белая гвардия» или «Мастер и Маргарита». </w:t>
            </w:r>
            <w:r>
              <w:rPr>
                <w:rFonts w:ascii="Times New Roman" w:hAnsi="Times New Roman"/>
                <w:color w:val="000000"/>
                <w:sz w:val="24"/>
              </w:rPr>
              <w:t>Рассказы, повести, пьесы</w:t>
            </w:r>
          </w:p>
        </w:tc>
      </w:tr>
      <w:tr w:rsidR="00E61479" w:rsidRPr="004A30CF">
        <w:trPr>
          <w:trHeight w:val="144"/>
          <w:tblCellSpacing w:w="0" w:type="dxa"/>
        </w:trPr>
        <w:tc>
          <w:tcPr>
            <w:tcW w:w="931"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36</w:t>
            </w:r>
          </w:p>
        </w:tc>
        <w:tc>
          <w:tcPr>
            <w:tcW w:w="13086" w:type="dxa"/>
            <w:tcMar>
              <w:top w:w="50" w:type="dxa"/>
              <w:left w:w="100" w:type="dxa"/>
            </w:tcMar>
            <w:vAlign w:val="center"/>
          </w:tcPr>
          <w:p w:rsidR="00E61479" w:rsidRPr="0056195E" w:rsidRDefault="00335EB5">
            <w:pPr>
              <w:spacing w:after="0"/>
              <w:ind w:left="135"/>
              <w:jc w:val="both"/>
              <w:rPr>
                <w:lang w:val="ru-RU"/>
              </w:rPr>
            </w:pPr>
            <w:r w:rsidRPr="0056195E">
              <w:rPr>
                <w:rFonts w:ascii="Times New Roman" w:hAnsi="Times New Roman"/>
                <w:color w:val="000000"/>
                <w:sz w:val="24"/>
                <w:lang w:val="ru-RU"/>
              </w:rPr>
              <w:t>В.В. Набоков. Рассказы, повести, романы</w:t>
            </w:r>
          </w:p>
        </w:tc>
      </w:tr>
      <w:tr w:rsidR="00E61479" w:rsidRPr="004A30CF">
        <w:trPr>
          <w:trHeight w:val="144"/>
          <w:tblCellSpacing w:w="0" w:type="dxa"/>
        </w:trPr>
        <w:tc>
          <w:tcPr>
            <w:tcW w:w="931"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37</w:t>
            </w:r>
          </w:p>
        </w:tc>
        <w:tc>
          <w:tcPr>
            <w:tcW w:w="13086" w:type="dxa"/>
            <w:tcMar>
              <w:top w:w="50" w:type="dxa"/>
              <w:left w:w="100" w:type="dxa"/>
            </w:tcMar>
            <w:vAlign w:val="center"/>
          </w:tcPr>
          <w:p w:rsidR="00E61479" w:rsidRPr="0056195E" w:rsidRDefault="00335EB5">
            <w:pPr>
              <w:spacing w:after="0"/>
              <w:ind w:left="135"/>
              <w:jc w:val="both"/>
              <w:rPr>
                <w:lang w:val="ru-RU"/>
              </w:rPr>
            </w:pPr>
            <w:r w:rsidRPr="0056195E">
              <w:rPr>
                <w:rFonts w:ascii="Times New Roman" w:hAnsi="Times New Roman"/>
                <w:color w:val="000000"/>
                <w:sz w:val="24"/>
                <w:lang w:val="ru-RU"/>
              </w:rPr>
              <w:t>А.П. Платонов. Рассказы и повести</w:t>
            </w:r>
          </w:p>
        </w:tc>
      </w:tr>
      <w:tr w:rsidR="00E61479" w:rsidRPr="004A30CF">
        <w:trPr>
          <w:trHeight w:val="144"/>
          <w:tblCellSpacing w:w="0" w:type="dxa"/>
        </w:trPr>
        <w:tc>
          <w:tcPr>
            <w:tcW w:w="931"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38</w:t>
            </w:r>
          </w:p>
        </w:tc>
        <w:tc>
          <w:tcPr>
            <w:tcW w:w="13086" w:type="dxa"/>
            <w:tcMar>
              <w:top w:w="50" w:type="dxa"/>
              <w:left w:w="100" w:type="dxa"/>
            </w:tcMar>
            <w:vAlign w:val="center"/>
          </w:tcPr>
          <w:p w:rsidR="00E61479" w:rsidRPr="0056195E" w:rsidRDefault="00335EB5">
            <w:pPr>
              <w:spacing w:after="0"/>
              <w:ind w:left="135"/>
              <w:jc w:val="both"/>
              <w:rPr>
                <w:lang w:val="ru-RU"/>
              </w:rPr>
            </w:pPr>
            <w:r w:rsidRPr="0056195E">
              <w:rPr>
                <w:rFonts w:ascii="Times New Roman" w:hAnsi="Times New Roman"/>
                <w:color w:val="000000"/>
                <w:sz w:val="24"/>
                <w:lang w:val="ru-RU"/>
              </w:rPr>
              <w:t>А.Т. Твардовский. Стихотворения.</w:t>
            </w:r>
          </w:p>
          <w:p w:rsidR="00E61479" w:rsidRPr="0056195E" w:rsidRDefault="00335EB5">
            <w:pPr>
              <w:spacing w:after="0"/>
              <w:ind w:left="135"/>
              <w:jc w:val="both"/>
              <w:rPr>
                <w:lang w:val="ru-RU"/>
              </w:rPr>
            </w:pPr>
            <w:r w:rsidRPr="0056195E">
              <w:rPr>
                <w:rFonts w:ascii="Times New Roman" w:hAnsi="Times New Roman"/>
                <w:color w:val="000000"/>
                <w:sz w:val="24"/>
                <w:lang w:val="ru-RU"/>
              </w:rPr>
              <w:t>Поэма «По праву памяти»</w:t>
            </w:r>
          </w:p>
        </w:tc>
      </w:tr>
      <w:tr w:rsidR="00E61479" w:rsidRPr="004A30CF">
        <w:trPr>
          <w:trHeight w:val="144"/>
          <w:tblCellSpacing w:w="0" w:type="dxa"/>
        </w:trPr>
        <w:tc>
          <w:tcPr>
            <w:tcW w:w="931"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39</w:t>
            </w:r>
          </w:p>
        </w:tc>
        <w:tc>
          <w:tcPr>
            <w:tcW w:w="13086" w:type="dxa"/>
            <w:tcMar>
              <w:top w:w="50" w:type="dxa"/>
              <w:left w:w="100" w:type="dxa"/>
            </w:tcMar>
            <w:vAlign w:val="center"/>
          </w:tcPr>
          <w:p w:rsidR="00E61479" w:rsidRPr="0056195E" w:rsidRDefault="00335EB5">
            <w:pPr>
              <w:spacing w:after="0"/>
              <w:ind w:left="135"/>
              <w:jc w:val="both"/>
              <w:rPr>
                <w:lang w:val="ru-RU"/>
              </w:rPr>
            </w:pPr>
            <w:r w:rsidRPr="0056195E">
              <w:rPr>
                <w:rFonts w:ascii="Times New Roman" w:hAnsi="Times New Roman"/>
                <w:color w:val="000000"/>
                <w:sz w:val="24"/>
                <w:lang w:val="ru-RU"/>
              </w:rPr>
              <w:t>Проза о Великой Отечественной войне. Романы, повести, рассказы. В.П. Астафьев, Ю.В. Бондарев, В.В. Быков, Б.Л. Васильев, К.Д. Воробьёв, В.Л. Кондратьев, В.П. Некрасов, Е.И. Носов, С.С. Смирнов, В.О. Богомолов (роман «В августе сорок четвёртого») и другие. Пьесы. Например, В.С. Розов («Вечно живые»), К.М. Симонов («Русские люди»)</w:t>
            </w:r>
          </w:p>
        </w:tc>
      </w:tr>
      <w:tr w:rsidR="00E61479" w:rsidRPr="004A30CF">
        <w:trPr>
          <w:trHeight w:val="144"/>
          <w:tblCellSpacing w:w="0" w:type="dxa"/>
        </w:trPr>
        <w:tc>
          <w:tcPr>
            <w:tcW w:w="931"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40</w:t>
            </w:r>
          </w:p>
        </w:tc>
        <w:tc>
          <w:tcPr>
            <w:tcW w:w="13086" w:type="dxa"/>
            <w:tcMar>
              <w:top w:w="50" w:type="dxa"/>
              <w:left w:w="100" w:type="dxa"/>
            </w:tcMar>
            <w:vAlign w:val="center"/>
          </w:tcPr>
          <w:p w:rsidR="00E61479" w:rsidRPr="0056195E" w:rsidRDefault="00335EB5">
            <w:pPr>
              <w:spacing w:after="0"/>
              <w:ind w:left="135"/>
              <w:jc w:val="both"/>
              <w:rPr>
                <w:lang w:val="ru-RU"/>
              </w:rPr>
            </w:pPr>
            <w:r w:rsidRPr="0056195E">
              <w:rPr>
                <w:rFonts w:ascii="Times New Roman" w:hAnsi="Times New Roman"/>
                <w:color w:val="000000"/>
                <w:sz w:val="24"/>
                <w:lang w:val="ru-RU"/>
              </w:rPr>
              <w:t>Поэзия о Великой Отечественной войне. Ю.В. Друнина, М.В. Исаковский, Ю.Д. Левитанский, С.С. Орлов, Д.С. Самойлов, К.М. Симонов, Б.А. Слуцкий и другие</w:t>
            </w:r>
          </w:p>
        </w:tc>
      </w:tr>
      <w:tr w:rsidR="00E61479" w:rsidRPr="004A30CF">
        <w:trPr>
          <w:trHeight w:val="144"/>
          <w:tblCellSpacing w:w="0" w:type="dxa"/>
        </w:trPr>
        <w:tc>
          <w:tcPr>
            <w:tcW w:w="931"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41</w:t>
            </w:r>
          </w:p>
        </w:tc>
        <w:tc>
          <w:tcPr>
            <w:tcW w:w="13086" w:type="dxa"/>
            <w:tcMar>
              <w:top w:w="50" w:type="dxa"/>
              <w:left w:w="100" w:type="dxa"/>
            </w:tcMar>
            <w:vAlign w:val="center"/>
          </w:tcPr>
          <w:p w:rsidR="00E61479" w:rsidRPr="0056195E" w:rsidRDefault="00335EB5">
            <w:pPr>
              <w:spacing w:after="0"/>
              <w:ind w:left="135"/>
              <w:jc w:val="both"/>
              <w:rPr>
                <w:lang w:val="ru-RU"/>
              </w:rPr>
            </w:pPr>
            <w:r w:rsidRPr="0056195E">
              <w:rPr>
                <w:rFonts w:ascii="Times New Roman" w:hAnsi="Times New Roman"/>
                <w:color w:val="000000"/>
                <w:sz w:val="24"/>
                <w:lang w:val="ru-RU"/>
              </w:rPr>
              <w:t>А.А. Фадеев. Роман «Молодая гвардия»</w:t>
            </w:r>
          </w:p>
        </w:tc>
      </w:tr>
      <w:tr w:rsidR="00E61479">
        <w:trPr>
          <w:trHeight w:val="144"/>
          <w:tblCellSpacing w:w="0" w:type="dxa"/>
        </w:trPr>
        <w:tc>
          <w:tcPr>
            <w:tcW w:w="931"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42</w:t>
            </w:r>
          </w:p>
        </w:tc>
        <w:tc>
          <w:tcPr>
            <w:tcW w:w="13086" w:type="dxa"/>
            <w:tcMar>
              <w:top w:w="50" w:type="dxa"/>
              <w:left w:w="100" w:type="dxa"/>
            </w:tcMar>
            <w:vAlign w:val="center"/>
          </w:tcPr>
          <w:p w:rsidR="00E61479" w:rsidRDefault="00335EB5">
            <w:pPr>
              <w:spacing w:after="0"/>
              <w:ind w:left="135"/>
              <w:jc w:val="both"/>
            </w:pPr>
            <w:r>
              <w:rPr>
                <w:rFonts w:ascii="Times New Roman" w:hAnsi="Times New Roman"/>
                <w:color w:val="000000"/>
                <w:sz w:val="24"/>
              </w:rPr>
              <w:t>Б.Л. Пастернак. Стихотворения</w:t>
            </w:r>
          </w:p>
        </w:tc>
      </w:tr>
      <w:tr w:rsidR="00E61479" w:rsidRPr="004A30CF">
        <w:trPr>
          <w:trHeight w:val="144"/>
          <w:tblCellSpacing w:w="0" w:type="dxa"/>
        </w:trPr>
        <w:tc>
          <w:tcPr>
            <w:tcW w:w="931"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43</w:t>
            </w:r>
          </w:p>
        </w:tc>
        <w:tc>
          <w:tcPr>
            <w:tcW w:w="13086" w:type="dxa"/>
            <w:tcMar>
              <w:top w:w="50" w:type="dxa"/>
              <w:left w:w="100" w:type="dxa"/>
            </w:tcMar>
            <w:vAlign w:val="center"/>
          </w:tcPr>
          <w:p w:rsidR="00E61479" w:rsidRPr="0056195E" w:rsidRDefault="00335EB5">
            <w:pPr>
              <w:spacing w:after="0"/>
              <w:ind w:left="135"/>
              <w:jc w:val="both"/>
              <w:rPr>
                <w:lang w:val="ru-RU"/>
              </w:rPr>
            </w:pPr>
            <w:r w:rsidRPr="0056195E">
              <w:rPr>
                <w:rFonts w:ascii="Times New Roman" w:hAnsi="Times New Roman"/>
                <w:color w:val="000000"/>
                <w:sz w:val="24"/>
                <w:lang w:val="ru-RU"/>
              </w:rPr>
              <w:t>Б.Л. Пастернак. Роман «Доктор Живаго» (избранные главы)</w:t>
            </w:r>
          </w:p>
        </w:tc>
      </w:tr>
      <w:tr w:rsidR="00E61479" w:rsidRPr="004A30CF">
        <w:trPr>
          <w:trHeight w:val="144"/>
          <w:tblCellSpacing w:w="0" w:type="dxa"/>
        </w:trPr>
        <w:tc>
          <w:tcPr>
            <w:tcW w:w="931"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44</w:t>
            </w:r>
          </w:p>
        </w:tc>
        <w:tc>
          <w:tcPr>
            <w:tcW w:w="13086" w:type="dxa"/>
            <w:tcMar>
              <w:top w:w="50" w:type="dxa"/>
              <w:left w:w="100" w:type="dxa"/>
            </w:tcMar>
            <w:vAlign w:val="center"/>
          </w:tcPr>
          <w:p w:rsidR="00E61479" w:rsidRPr="0056195E" w:rsidRDefault="00335EB5">
            <w:pPr>
              <w:spacing w:after="0"/>
              <w:ind w:left="135"/>
              <w:jc w:val="both"/>
              <w:rPr>
                <w:lang w:val="ru-RU"/>
              </w:rPr>
            </w:pPr>
            <w:r w:rsidRPr="0056195E">
              <w:rPr>
                <w:rFonts w:ascii="Times New Roman" w:hAnsi="Times New Roman"/>
                <w:color w:val="000000"/>
                <w:sz w:val="24"/>
                <w:lang w:val="ru-RU"/>
              </w:rPr>
              <w:t>А.И. Солженицын. Повесть «Один день Ивана Денисовича»</w:t>
            </w:r>
          </w:p>
        </w:tc>
      </w:tr>
      <w:tr w:rsidR="00E61479" w:rsidRPr="004A30CF">
        <w:trPr>
          <w:trHeight w:val="144"/>
          <w:tblCellSpacing w:w="0" w:type="dxa"/>
        </w:trPr>
        <w:tc>
          <w:tcPr>
            <w:tcW w:w="931"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45</w:t>
            </w:r>
          </w:p>
        </w:tc>
        <w:tc>
          <w:tcPr>
            <w:tcW w:w="13086" w:type="dxa"/>
            <w:tcMar>
              <w:top w:w="50" w:type="dxa"/>
              <w:left w:w="100" w:type="dxa"/>
            </w:tcMar>
            <w:vAlign w:val="center"/>
          </w:tcPr>
          <w:p w:rsidR="00E61479" w:rsidRPr="0056195E" w:rsidRDefault="00335EB5">
            <w:pPr>
              <w:spacing w:after="0"/>
              <w:ind w:left="135"/>
              <w:jc w:val="both"/>
              <w:rPr>
                <w:lang w:val="ru-RU"/>
              </w:rPr>
            </w:pPr>
            <w:r w:rsidRPr="0056195E">
              <w:rPr>
                <w:rFonts w:ascii="Times New Roman" w:hAnsi="Times New Roman"/>
                <w:color w:val="000000"/>
                <w:sz w:val="24"/>
                <w:lang w:val="ru-RU"/>
              </w:rPr>
              <w:t>А.И. Солженицын. Книга «Архипелаг ГУЛАГ» (фрагменты)</w:t>
            </w:r>
          </w:p>
        </w:tc>
      </w:tr>
      <w:tr w:rsidR="00E61479">
        <w:trPr>
          <w:trHeight w:val="144"/>
          <w:tblCellSpacing w:w="0" w:type="dxa"/>
        </w:trPr>
        <w:tc>
          <w:tcPr>
            <w:tcW w:w="931"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46</w:t>
            </w:r>
          </w:p>
        </w:tc>
        <w:tc>
          <w:tcPr>
            <w:tcW w:w="13086" w:type="dxa"/>
            <w:tcMar>
              <w:top w:w="50" w:type="dxa"/>
              <w:left w:w="100" w:type="dxa"/>
            </w:tcMar>
            <w:vAlign w:val="center"/>
          </w:tcPr>
          <w:p w:rsidR="00E61479" w:rsidRDefault="00335EB5">
            <w:pPr>
              <w:spacing w:after="0"/>
              <w:ind w:left="135"/>
              <w:jc w:val="both"/>
            </w:pPr>
            <w:r>
              <w:rPr>
                <w:rFonts w:ascii="Times New Roman" w:hAnsi="Times New Roman"/>
                <w:color w:val="000000"/>
                <w:sz w:val="24"/>
              </w:rPr>
              <w:t>В.М. Шукшин. Рассказы</w:t>
            </w:r>
          </w:p>
        </w:tc>
      </w:tr>
      <w:tr w:rsidR="00E61479" w:rsidRPr="004A30CF">
        <w:trPr>
          <w:trHeight w:val="144"/>
          <w:tblCellSpacing w:w="0" w:type="dxa"/>
        </w:trPr>
        <w:tc>
          <w:tcPr>
            <w:tcW w:w="931"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47</w:t>
            </w:r>
          </w:p>
        </w:tc>
        <w:tc>
          <w:tcPr>
            <w:tcW w:w="13086" w:type="dxa"/>
            <w:tcMar>
              <w:top w:w="50" w:type="dxa"/>
              <w:left w:w="100" w:type="dxa"/>
            </w:tcMar>
            <w:vAlign w:val="center"/>
          </w:tcPr>
          <w:p w:rsidR="00E61479" w:rsidRPr="0056195E" w:rsidRDefault="00335EB5">
            <w:pPr>
              <w:spacing w:after="0"/>
              <w:ind w:left="135"/>
              <w:jc w:val="both"/>
              <w:rPr>
                <w:lang w:val="ru-RU"/>
              </w:rPr>
            </w:pPr>
            <w:r w:rsidRPr="0056195E">
              <w:rPr>
                <w:rFonts w:ascii="Times New Roman" w:hAnsi="Times New Roman"/>
                <w:color w:val="000000"/>
                <w:sz w:val="24"/>
                <w:lang w:val="ru-RU"/>
              </w:rPr>
              <w:t>В.Г. Распутин. Рассказы и повести</w:t>
            </w:r>
          </w:p>
        </w:tc>
      </w:tr>
      <w:tr w:rsidR="00E61479">
        <w:trPr>
          <w:trHeight w:val="144"/>
          <w:tblCellSpacing w:w="0" w:type="dxa"/>
        </w:trPr>
        <w:tc>
          <w:tcPr>
            <w:tcW w:w="931"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48</w:t>
            </w:r>
          </w:p>
        </w:tc>
        <w:tc>
          <w:tcPr>
            <w:tcW w:w="13086" w:type="dxa"/>
            <w:tcMar>
              <w:top w:w="50" w:type="dxa"/>
              <w:left w:w="100" w:type="dxa"/>
            </w:tcMar>
            <w:vAlign w:val="center"/>
          </w:tcPr>
          <w:p w:rsidR="00E61479" w:rsidRDefault="00335EB5">
            <w:pPr>
              <w:spacing w:after="0"/>
              <w:ind w:left="135"/>
              <w:jc w:val="both"/>
            </w:pPr>
            <w:r>
              <w:rPr>
                <w:rFonts w:ascii="Times New Roman" w:hAnsi="Times New Roman"/>
                <w:color w:val="000000"/>
                <w:sz w:val="24"/>
              </w:rPr>
              <w:t>Н.М. Рубцов. Стихотворения</w:t>
            </w:r>
          </w:p>
        </w:tc>
      </w:tr>
      <w:tr w:rsidR="00E61479">
        <w:trPr>
          <w:trHeight w:val="144"/>
          <w:tblCellSpacing w:w="0" w:type="dxa"/>
        </w:trPr>
        <w:tc>
          <w:tcPr>
            <w:tcW w:w="931"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49</w:t>
            </w:r>
          </w:p>
        </w:tc>
        <w:tc>
          <w:tcPr>
            <w:tcW w:w="13086" w:type="dxa"/>
            <w:tcMar>
              <w:top w:w="50" w:type="dxa"/>
              <w:left w:w="100" w:type="dxa"/>
            </w:tcMar>
            <w:vAlign w:val="center"/>
          </w:tcPr>
          <w:p w:rsidR="00E61479" w:rsidRDefault="00335EB5">
            <w:pPr>
              <w:spacing w:after="0"/>
              <w:ind w:left="135"/>
              <w:jc w:val="both"/>
            </w:pPr>
            <w:r>
              <w:rPr>
                <w:rFonts w:ascii="Times New Roman" w:hAnsi="Times New Roman"/>
                <w:color w:val="000000"/>
                <w:sz w:val="24"/>
              </w:rPr>
              <w:t>И.А. Бродский. Стихотворения</w:t>
            </w:r>
          </w:p>
        </w:tc>
      </w:tr>
      <w:tr w:rsidR="00E61479">
        <w:trPr>
          <w:trHeight w:val="144"/>
          <w:tblCellSpacing w:w="0" w:type="dxa"/>
        </w:trPr>
        <w:tc>
          <w:tcPr>
            <w:tcW w:w="931"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50</w:t>
            </w:r>
          </w:p>
        </w:tc>
        <w:tc>
          <w:tcPr>
            <w:tcW w:w="13086" w:type="dxa"/>
            <w:tcMar>
              <w:top w:w="50" w:type="dxa"/>
              <w:left w:w="100" w:type="dxa"/>
            </w:tcMar>
            <w:vAlign w:val="center"/>
          </w:tcPr>
          <w:p w:rsidR="00E61479" w:rsidRDefault="00335EB5">
            <w:pPr>
              <w:spacing w:after="0"/>
              <w:ind w:left="135"/>
              <w:jc w:val="both"/>
            </w:pPr>
            <w:r>
              <w:rPr>
                <w:rFonts w:ascii="Times New Roman" w:hAnsi="Times New Roman"/>
                <w:color w:val="000000"/>
                <w:sz w:val="24"/>
              </w:rPr>
              <w:t>В.С. Высоцкий. Стихотворения</w:t>
            </w:r>
          </w:p>
        </w:tc>
      </w:tr>
      <w:tr w:rsidR="00E61479">
        <w:trPr>
          <w:trHeight w:val="144"/>
          <w:tblCellSpacing w:w="0" w:type="dxa"/>
        </w:trPr>
        <w:tc>
          <w:tcPr>
            <w:tcW w:w="931"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lastRenderedPageBreak/>
              <w:t>51</w:t>
            </w:r>
          </w:p>
        </w:tc>
        <w:tc>
          <w:tcPr>
            <w:tcW w:w="13086" w:type="dxa"/>
            <w:tcMar>
              <w:top w:w="50" w:type="dxa"/>
              <w:left w:w="100" w:type="dxa"/>
            </w:tcMar>
            <w:vAlign w:val="center"/>
          </w:tcPr>
          <w:p w:rsidR="00E61479" w:rsidRDefault="00335EB5">
            <w:pPr>
              <w:spacing w:after="0"/>
              <w:ind w:left="135"/>
              <w:jc w:val="both"/>
            </w:pPr>
            <w:r w:rsidRPr="0056195E">
              <w:rPr>
                <w:rFonts w:ascii="Times New Roman" w:hAnsi="Times New Roman"/>
                <w:color w:val="000000"/>
                <w:sz w:val="24"/>
                <w:lang w:val="ru-RU"/>
              </w:rPr>
              <w:t xml:space="preserve">Митрополит Тихон (Шевкунов). «Гибель империи. </w:t>
            </w:r>
            <w:r>
              <w:rPr>
                <w:rFonts w:ascii="Times New Roman" w:hAnsi="Times New Roman"/>
                <w:color w:val="000000"/>
                <w:sz w:val="24"/>
              </w:rPr>
              <w:t>Российский урок»</w:t>
            </w:r>
          </w:p>
        </w:tc>
      </w:tr>
      <w:tr w:rsidR="00E61479" w:rsidRPr="004A30CF">
        <w:trPr>
          <w:trHeight w:val="144"/>
          <w:tblCellSpacing w:w="0" w:type="dxa"/>
        </w:trPr>
        <w:tc>
          <w:tcPr>
            <w:tcW w:w="931"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52</w:t>
            </w:r>
          </w:p>
        </w:tc>
        <w:tc>
          <w:tcPr>
            <w:tcW w:w="13086" w:type="dxa"/>
            <w:tcMar>
              <w:top w:w="50" w:type="dxa"/>
              <w:left w:w="100" w:type="dxa"/>
            </w:tcMar>
            <w:vAlign w:val="center"/>
          </w:tcPr>
          <w:p w:rsidR="00E61479" w:rsidRPr="0056195E" w:rsidRDefault="00335EB5">
            <w:pPr>
              <w:spacing w:after="0"/>
              <w:ind w:left="135"/>
              <w:jc w:val="both"/>
              <w:rPr>
                <w:lang w:val="ru-RU"/>
              </w:rPr>
            </w:pPr>
            <w:proofErr w:type="gramStart"/>
            <w:r w:rsidRPr="0056195E">
              <w:rPr>
                <w:rFonts w:ascii="Times New Roman" w:hAnsi="Times New Roman"/>
                <w:color w:val="000000"/>
                <w:sz w:val="24"/>
                <w:lang w:val="ru-RU"/>
              </w:rPr>
              <w:t xml:space="preserve">Авторы прозаических произведений (эпос, драма) </w:t>
            </w:r>
            <w:r>
              <w:rPr>
                <w:rFonts w:ascii="Times New Roman" w:hAnsi="Times New Roman"/>
                <w:color w:val="000000"/>
                <w:sz w:val="24"/>
              </w:rPr>
              <w:t>XX</w:t>
            </w:r>
            <w:r w:rsidRPr="0056195E">
              <w:rPr>
                <w:rFonts w:ascii="Times New Roman" w:hAnsi="Times New Roman"/>
                <w:color w:val="000000"/>
                <w:sz w:val="24"/>
                <w:lang w:val="ru-RU"/>
              </w:rPr>
              <w:t xml:space="preserve"> – </w:t>
            </w:r>
            <w:r>
              <w:rPr>
                <w:rFonts w:ascii="Times New Roman" w:hAnsi="Times New Roman"/>
                <w:color w:val="000000"/>
                <w:sz w:val="24"/>
              </w:rPr>
              <w:t>XXI</w:t>
            </w:r>
            <w:r w:rsidRPr="0056195E">
              <w:rPr>
                <w:rFonts w:ascii="Times New Roman" w:hAnsi="Times New Roman"/>
                <w:color w:val="000000"/>
                <w:sz w:val="24"/>
                <w:lang w:val="ru-RU"/>
              </w:rPr>
              <w:t xml:space="preserve"> в. Рассказы, повести, романы.</w:t>
            </w:r>
            <w:proofErr w:type="gramEnd"/>
            <w:r w:rsidRPr="0056195E">
              <w:rPr>
                <w:rFonts w:ascii="Times New Roman" w:hAnsi="Times New Roman"/>
                <w:color w:val="000000"/>
                <w:sz w:val="24"/>
                <w:lang w:val="ru-RU"/>
              </w:rPr>
              <w:t xml:space="preserve"> Ф.А. Абрамов, Ч.Т. Айтматов, В.П. Астафьев, В.И. Белов, А.Г. Битов, А.Н. Варламов, С.Д. Довлатов, Ф.А. Искандер, Ю.П. Казаков, З. Прилепин, В.А. Солоухин, А.Н. и Б.Н. Стругацкие, В.Ф. Тендряков, Ю.В. Трифонов и другие. Пьесы. А.Н. Арбузов, А.В. Вампилов, А.М. Володин, В.С. Розов, М.М. Рощин и другие</w:t>
            </w:r>
          </w:p>
        </w:tc>
      </w:tr>
      <w:tr w:rsidR="00E61479">
        <w:trPr>
          <w:trHeight w:val="144"/>
          <w:tblCellSpacing w:w="0" w:type="dxa"/>
        </w:trPr>
        <w:tc>
          <w:tcPr>
            <w:tcW w:w="931"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53</w:t>
            </w:r>
          </w:p>
        </w:tc>
        <w:tc>
          <w:tcPr>
            <w:tcW w:w="13086" w:type="dxa"/>
            <w:tcMar>
              <w:top w:w="50" w:type="dxa"/>
              <w:left w:w="100" w:type="dxa"/>
            </w:tcMar>
            <w:vAlign w:val="center"/>
          </w:tcPr>
          <w:p w:rsidR="00E61479" w:rsidRDefault="00335EB5">
            <w:pPr>
              <w:spacing w:after="0"/>
              <w:ind w:left="135"/>
              <w:jc w:val="both"/>
            </w:pPr>
            <w:r>
              <w:rPr>
                <w:rFonts w:ascii="Times New Roman" w:hAnsi="Times New Roman"/>
                <w:color w:val="000000"/>
                <w:sz w:val="24"/>
              </w:rPr>
              <w:t>Авторы стихотворных произведений (лирика, лироэпос) XX – XXI в. Б.А. Ахмадулина, О.Ф. Берггольц, Ю.И. Визбор, А.А. Вознесенский, Е.А. Евтушенко, Н.А. Заболоцкий, Ю.П. Кузнецов, А.С. Кушнер, Л.Н. Мартынов, О.А. Николаева, Б.Ш. Окуджава, Р.И. Рождественский, В.Н. Соколов, А.А. Тарковский, О.Г. Чухонцев и другие</w:t>
            </w:r>
          </w:p>
        </w:tc>
      </w:tr>
      <w:tr w:rsidR="00E61479" w:rsidRPr="004A30CF">
        <w:trPr>
          <w:trHeight w:val="144"/>
          <w:tblCellSpacing w:w="0" w:type="dxa"/>
        </w:trPr>
        <w:tc>
          <w:tcPr>
            <w:tcW w:w="931"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54</w:t>
            </w:r>
          </w:p>
        </w:tc>
        <w:tc>
          <w:tcPr>
            <w:tcW w:w="13086" w:type="dxa"/>
            <w:tcMar>
              <w:top w:w="50" w:type="dxa"/>
              <w:left w:w="100" w:type="dxa"/>
            </w:tcMar>
            <w:vAlign w:val="center"/>
          </w:tcPr>
          <w:p w:rsidR="00E61479" w:rsidRPr="0056195E" w:rsidRDefault="00335EB5">
            <w:pPr>
              <w:spacing w:after="0"/>
              <w:ind w:left="135"/>
              <w:jc w:val="both"/>
              <w:rPr>
                <w:lang w:val="ru-RU"/>
              </w:rPr>
            </w:pPr>
            <w:r w:rsidRPr="0056195E">
              <w:rPr>
                <w:rFonts w:ascii="Times New Roman" w:hAnsi="Times New Roman"/>
                <w:color w:val="000000"/>
                <w:sz w:val="24"/>
                <w:lang w:val="ru-RU"/>
              </w:rPr>
              <w:t xml:space="preserve">Литература народов России. Г. Айги, Р. Гамзатов, М. Джалиль, М. </w:t>
            </w:r>
            <w:proofErr w:type="gramStart"/>
            <w:r w:rsidRPr="0056195E">
              <w:rPr>
                <w:rFonts w:ascii="Times New Roman" w:hAnsi="Times New Roman"/>
                <w:color w:val="000000"/>
                <w:sz w:val="24"/>
                <w:lang w:val="ru-RU"/>
              </w:rPr>
              <w:t>Карим</w:t>
            </w:r>
            <w:proofErr w:type="gramEnd"/>
            <w:r w:rsidRPr="0056195E">
              <w:rPr>
                <w:rFonts w:ascii="Times New Roman" w:hAnsi="Times New Roman"/>
                <w:color w:val="000000"/>
                <w:sz w:val="24"/>
                <w:lang w:val="ru-RU"/>
              </w:rPr>
              <w:t>, Д. Кугультинов, К. Кулиев, Ю. Рытхэу, Г. Тукай, К. Хетагуров, Ю. Шесталов и другие</w:t>
            </w:r>
          </w:p>
        </w:tc>
      </w:tr>
      <w:tr w:rsidR="00E61479" w:rsidRPr="004A30CF">
        <w:trPr>
          <w:trHeight w:val="144"/>
          <w:tblCellSpacing w:w="0" w:type="dxa"/>
        </w:trPr>
        <w:tc>
          <w:tcPr>
            <w:tcW w:w="931"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55</w:t>
            </w:r>
          </w:p>
        </w:tc>
        <w:tc>
          <w:tcPr>
            <w:tcW w:w="13086" w:type="dxa"/>
            <w:tcMar>
              <w:top w:w="50" w:type="dxa"/>
              <w:left w:w="100" w:type="dxa"/>
            </w:tcMar>
            <w:vAlign w:val="center"/>
          </w:tcPr>
          <w:p w:rsidR="00E61479" w:rsidRPr="0056195E" w:rsidRDefault="00335EB5">
            <w:pPr>
              <w:spacing w:after="0"/>
              <w:ind w:left="135"/>
              <w:jc w:val="both"/>
              <w:rPr>
                <w:lang w:val="ru-RU"/>
              </w:rPr>
            </w:pPr>
            <w:r w:rsidRPr="0056195E">
              <w:rPr>
                <w:rFonts w:ascii="Times New Roman" w:hAnsi="Times New Roman"/>
                <w:color w:val="000000"/>
                <w:sz w:val="24"/>
                <w:lang w:val="ru-RU"/>
              </w:rPr>
              <w:t xml:space="preserve">Зарубежная литература второй половины </w:t>
            </w:r>
            <w:r>
              <w:rPr>
                <w:rFonts w:ascii="Times New Roman" w:hAnsi="Times New Roman"/>
                <w:color w:val="000000"/>
                <w:sz w:val="24"/>
              </w:rPr>
              <w:t>XIX</w:t>
            </w:r>
            <w:r w:rsidRPr="0056195E">
              <w:rPr>
                <w:rFonts w:ascii="Times New Roman" w:hAnsi="Times New Roman"/>
                <w:color w:val="000000"/>
                <w:sz w:val="24"/>
                <w:lang w:val="ru-RU"/>
              </w:rPr>
              <w:t xml:space="preserve"> – </w:t>
            </w:r>
            <w:r>
              <w:rPr>
                <w:rFonts w:ascii="Times New Roman" w:hAnsi="Times New Roman"/>
                <w:color w:val="000000"/>
                <w:sz w:val="24"/>
              </w:rPr>
              <w:t>XX</w:t>
            </w:r>
            <w:r w:rsidRPr="0056195E">
              <w:rPr>
                <w:rFonts w:ascii="Times New Roman" w:hAnsi="Times New Roman"/>
                <w:color w:val="000000"/>
                <w:sz w:val="24"/>
                <w:lang w:val="ru-RU"/>
              </w:rPr>
              <w:t xml:space="preserve"> в. (эпос, драма). Романы, повести, рассказы. </w:t>
            </w:r>
            <w:proofErr w:type="gramStart"/>
            <w:r w:rsidRPr="0056195E">
              <w:rPr>
                <w:rFonts w:ascii="Times New Roman" w:hAnsi="Times New Roman"/>
                <w:color w:val="000000"/>
                <w:sz w:val="24"/>
                <w:lang w:val="ru-RU"/>
              </w:rPr>
              <w:t>Ч. Диккенс, Э. Золя, Г. де Мопассан, Г. Флобер, Р. Брэдбери, У. Голдинг, Э.М. Ремарк, Дж. Сэлинджер, Г. Уэллс, Э. Хемингуэй, А. Франк и другие Пьесы.</w:t>
            </w:r>
            <w:proofErr w:type="gramEnd"/>
            <w:r w:rsidRPr="0056195E">
              <w:rPr>
                <w:rFonts w:ascii="Times New Roman" w:hAnsi="Times New Roman"/>
                <w:color w:val="000000"/>
                <w:sz w:val="24"/>
                <w:lang w:val="ru-RU"/>
              </w:rPr>
              <w:t xml:space="preserve"> Г. Ибсен; Б. Брехт, ФМ. Метерлинк, Д. Пристли, О. Уайльд, Т. Уильямс, Б. Шоу и другие</w:t>
            </w:r>
          </w:p>
        </w:tc>
      </w:tr>
      <w:tr w:rsidR="00E61479" w:rsidRPr="004A30CF">
        <w:trPr>
          <w:trHeight w:val="144"/>
          <w:tblCellSpacing w:w="0" w:type="dxa"/>
        </w:trPr>
        <w:tc>
          <w:tcPr>
            <w:tcW w:w="931" w:type="dxa"/>
            <w:tcMar>
              <w:top w:w="50" w:type="dxa"/>
              <w:left w:w="100" w:type="dxa"/>
            </w:tcMar>
            <w:vAlign w:val="center"/>
          </w:tcPr>
          <w:p w:rsidR="00E61479" w:rsidRDefault="00335EB5">
            <w:pPr>
              <w:spacing w:after="0"/>
              <w:ind w:left="135"/>
              <w:jc w:val="center"/>
            </w:pPr>
            <w:r>
              <w:rPr>
                <w:rFonts w:ascii="Times New Roman" w:hAnsi="Times New Roman"/>
                <w:color w:val="000000"/>
                <w:sz w:val="24"/>
              </w:rPr>
              <w:t>56</w:t>
            </w:r>
          </w:p>
        </w:tc>
        <w:tc>
          <w:tcPr>
            <w:tcW w:w="13086" w:type="dxa"/>
            <w:tcMar>
              <w:top w:w="50" w:type="dxa"/>
              <w:left w:w="100" w:type="dxa"/>
            </w:tcMar>
            <w:vAlign w:val="center"/>
          </w:tcPr>
          <w:p w:rsidR="00E61479" w:rsidRPr="0056195E" w:rsidRDefault="00335EB5">
            <w:pPr>
              <w:spacing w:after="0"/>
              <w:ind w:left="135"/>
              <w:jc w:val="both"/>
              <w:rPr>
                <w:lang w:val="ru-RU"/>
              </w:rPr>
            </w:pPr>
            <w:r w:rsidRPr="0056195E">
              <w:rPr>
                <w:rFonts w:ascii="Times New Roman" w:hAnsi="Times New Roman"/>
                <w:color w:val="000000"/>
                <w:sz w:val="24"/>
                <w:lang w:val="ru-RU"/>
              </w:rPr>
              <w:t xml:space="preserve">Зарубежная литература второй половины </w:t>
            </w:r>
            <w:r>
              <w:rPr>
                <w:rFonts w:ascii="Times New Roman" w:hAnsi="Times New Roman"/>
                <w:color w:val="000000"/>
                <w:sz w:val="24"/>
              </w:rPr>
              <w:t>XIX</w:t>
            </w:r>
            <w:r w:rsidRPr="0056195E">
              <w:rPr>
                <w:rFonts w:ascii="Times New Roman" w:hAnsi="Times New Roman"/>
                <w:color w:val="000000"/>
                <w:sz w:val="24"/>
                <w:lang w:val="ru-RU"/>
              </w:rPr>
              <w:t xml:space="preserve"> – </w:t>
            </w:r>
            <w:r>
              <w:rPr>
                <w:rFonts w:ascii="Times New Roman" w:hAnsi="Times New Roman"/>
                <w:color w:val="000000"/>
                <w:sz w:val="24"/>
              </w:rPr>
              <w:t>XX</w:t>
            </w:r>
            <w:r w:rsidRPr="0056195E">
              <w:rPr>
                <w:rFonts w:ascii="Times New Roman" w:hAnsi="Times New Roman"/>
                <w:color w:val="000000"/>
                <w:sz w:val="24"/>
                <w:lang w:val="ru-RU"/>
              </w:rPr>
              <w:t xml:space="preserve"> в. (лирика, лироэпос). Ш. Бодлер, П. Верлен, Э. Верхарн, А. Рембо, Г. Аполлинер, Ф. Гарсиа Лорка, </w:t>
            </w:r>
            <w:r>
              <w:rPr>
                <w:rFonts w:ascii="Times New Roman" w:hAnsi="Times New Roman"/>
                <w:color w:val="000000"/>
                <w:sz w:val="24"/>
              </w:rPr>
              <w:t>P</w:t>
            </w:r>
            <w:r w:rsidRPr="0056195E">
              <w:rPr>
                <w:rFonts w:ascii="Times New Roman" w:hAnsi="Times New Roman"/>
                <w:color w:val="000000"/>
                <w:sz w:val="24"/>
                <w:lang w:val="ru-RU"/>
              </w:rPr>
              <w:t>.</w:t>
            </w:r>
            <w:r>
              <w:rPr>
                <w:rFonts w:ascii="Times New Roman" w:hAnsi="Times New Roman"/>
                <w:color w:val="000000"/>
                <w:sz w:val="24"/>
              </w:rPr>
              <w:t>M</w:t>
            </w:r>
            <w:r w:rsidRPr="0056195E">
              <w:rPr>
                <w:rFonts w:ascii="Times New Roman" w:hAnsi="Times New Roman"/>
                <w:color w:val="000000"/>
                <w:sz w:val="24"/>
                <w:lang w:val="ru-RU"/>
              </w:rPr>
              <w:t>. Рильке, Т.С. Элиот и другие</w:t>
            </w:r>
          </w:p>
        </w:tc>
      </w:tr>
    </w:tbl>
    <w:p w:rsidR="00E61479" w:rsidRPr="0056195E" w:rsidRDefault="00E61479">
      <w:pPr>
        <w:rPr>
          <w:lang w:val="ru-RU"/>
        </w:rPr>
        <w:sectPr w:rsidR="00E61479" w:rsidRPr="0056195E">
          <w:pgSz w:w="11906" w:h="16383"/>
          <w:pgMar w:top="1134" w:right="850" w:bottom="1134" w:left="1701" w:header="720" w:footer="720" w:gutter="0"/>
          <w:cols w:space="720"/>
        </w:sectPr>
      </w:pPr>
      <w:bookmarkStart w:id="49" w:name="block-58605192"/>
    </w:p>
    <w:p w:rsidR="004A30CF" w:rsidRPr="004A30CF" w:rsidRDefault="004A30CF" w:rsidP="004A30CF">
      <w:pPr>
        <w:rPr>
          <w:rFonts w:ascii="Times New Roman" w:hAnsi="Times New Roman"/>
          <w:b/>
          <w:color w:val="000000"/>
          <w:sz w:val="28"/>
          <w:lang w:val="ru-RU"/>
        </w:rPr>
      </w:pPr>
      <w:bookmarkStart w:id="50" w:name="block-58605190"/>
      <w:bookmarkEnd w:id="49"/>
      <w:r w:rsidRPr="004A30CF">
        <w:rPr>
          <w:rFonts w:ascii="Times New Roman" w:hAnsi="Times New Roman"/>
          <w:b/>
          <w:color w:val="000000"/>
          <w:sz w:val="28"/>
          <w:lang w:val="ru-RU"/>
        </w:rPr>
        <w:lastRenderedPageBreak/>
        <w:t>УЧЕБНО-МЕТОДИЧЕСКОЕ ОБЕСПЕЧЕНИЕ ОБРАЗОВАТЕЛЬНОГО ПРОЦЕССА</w:t>
      </w:r>
    </w:p>
    <w:p w:rsidR="004A30CF" w:rsidRPr="004A30CF" w:rsidRDefault="004A30CF" w:rsidP="004A30CF">
      <w:pPr>
        <w:rPr>
          <w:rFonts w:ascii="Times New Roman" w:hAnsi="Times New Roman"/>
          <w:b/>
          <w:color w:val="000000"/>
          <w:sz w:val="28"/>
          <w:lang w:val="ru-RU"/>
        </w:rPr>
      </w:pPr>
      <w:r w:rsidRPr="004A30CF">
        <w:rPr>
          <w:rFonts w:ascii="Times New Roman" w:hAnsi="Times New Roman"/>
          <w:b/>
          <w:color w:val="000000"/>
          <w:sz w:val="28"/>
          <w:lang w:val="ru-RU"/>
        </w:rPr>
        <w:t>ОБЯЗАТЕЛЬНЫЕ УЧЕБНЫЕ МАТЕРИАЛЫ ДЛЯ УЧЕНИКА</w:t>
      </w:r>
    </w:p>
    <w:p w:rsidR="004A30CF" w:rsidRPr="004A30CF" w:rsidRDefault="004A30CF" w:rsidP="004A30CF">
      <w:pPr>
        <w:jc w:val="both"/>
        <w:rPr>
          <w:rFonts w:ascii="Times New Roman" w:hAnsi="Times New Roman"/>
          <w:color w:val="000000"/>
          <w:sz w:val="28"/>
          <w:lang w:val="ru-RU"/>
        </w:rPr>
      </w:pPr>
      <w:r w:rsidRPr="004A30CF">
        <w:rPr>
          <w:rFonts w:ascii="Times New Roman" w:hAnsi="Times New Roman"/>
          <w:b/>
          <w:color w:val="000000"/>
          <w:sz w:val="28"/>
          <w:lang w:val="ru-RU"/>
        </w:rPr>
        <w:t xml:space="preserve">• </w:t>
      </w:r>
      <w:bookmarkStart w:id="51" w:name="_GoBack"/>
      <w:r w:rsidRPr="004A30CF">
        <w:rPr>
          <w:rFonts w:ascii="Times New Roman" w:hAnsi="Times New Roman"/>
          <w:color w:val="000000"/>
          <w:sz w:val="28"/>
          <w:lang w:val="ru-RU"/>
        </w:rPr>
        <w:t>Литература (в 2 частях); углубленное обучение, 11 класс/ Коровин В.И., Вершинина Н.Л., Гальцова Е.Д. и др.; под редакцией Коровина В.И., Акционерное общество «Издательство «Просвещение»</w:t>
      </w:r>
    </w:p>
    <w:bookmarkEnd w:id="51"/>
    <w:p w:rsidR="004A30CF" w:rsidRPr="004A30CF" w:rsidRDefault="004A30CF" w:rsidP="004A30CF">
      <w:pPr>
        <w:rPr>
          <w:rFonts w:ascii="Times New Roman" w:hAnsi="Times New Roman"/>
          <w:b/>
          <w:color w:val="000000"/>
          <w:sz w:val="28"/>
          <w:lang w:val="ru-RU"/>
        </w:rPr>
      </w:pPr>
    </w:p>
    <w:p w:rsidR="004A30CF" w:rsidRPr="004A30CF" w:rsidRDefault="004A30CF" w:rsidP="004A30CF">
      <w:pPr>
        <w:rPr>
          <w:rFonts w:ascii="Times New Roman" w:hAnsi="Times New Roman"/>
          <w:b/>
          <w:color w:val="000000"/>
          <w:sz w:val="28"/>
          <w:lang w:val="ru-RU"/>
        </w:rPr>
      </w:pPr>
    </w:p>
    <w:p w:rsidR="004A30CF" w:rsidRPr="004A30CF" w:rsidRDefault="004A30CF" w:rsidP="004A30CF">
      <w:pPr>
        <w:rPr>
          <w:rFonts w:ascii="Times New Roman" w:hAnsi="Times New Roman"/>
          <w:b/>
          <w:color w:val="000000"/>
          <w:sz w:val="28"/>
          <w:lang w:val="ru-RU"/>
        </w:rPr>
      </w:pPr>
      <w:r w:rsidRPr="004A30CF">
        <w:rPr>
          <w:rFonts w:ascii="Times New Roman" w:hAnsi="Times New Roman"/>
          <w:b/>
          <w:color w:val="000000"/>
          <w:sz w:val="28"/>
          <w:lang w:val="ru-RU"/>
        </w:rPr>
        <w:t>МЕТОДИЧЕСКИЕ МАТЕРИАЛЫ ДЛЯ УЧИТЕЛЯ</w:t>
      </w:r>
    </w:p>
    <w:p w:rsidR="004A30CF" w:rsidRPr="004A30CF" w:rsidRDefault="004A30CF" w:rsidP="004A30CF">
      <w:pPr>
        <w:rPr>
          <w:rFonts w:ascii="Times New Roman" w:hAnsi="Times New Roman"/>
          <w:color w:val="000000"/>
          <w:sz w:val="28"/>
          <w:lang w:val="ru-RU"/>
        </w:rPr>
      </w:pPr>
      <w:r w:rsidRPr="004A30CF">
        <w:rPr>
          <w:rFonts w:ascii="Times New Roman" w:hAnsi="Times New Roman"/>
          <w:color w:val="000000"/>
          <w:sz w:val="28"/>
          <w:lang w:val="ru-RU"/>
        </w:rPr>
        <w:t>Библиотека ЦОК https://m.edsoo.ru/8bc28f4c</w:t>
      </w:r>
    </w:p>
    <w:p w:rsidR="004A30CF" w:rsidRPr="004A30CF" w:rsidRDefault="004A30CF" w:rsidP="004A30CF">
      <w:pPr>
        <w:rPr>
          <w:rFonts w:ascii="Times New Roman" w:hAnsi="Times New Roman"/>
          <w:b/>
          <w:color w:val="000000"/>
          <w:sz w:val="28"/>
          <w:lang w:val="ru-RU"/>
        </w:rPr>
      </w:pPr>
    </w:p>
    <w:p w:rsidR="004A30CF" w:rsidRPr="004A30CF" w:rsidRDefault="004A30CF" w:rsidP="004A30CF">
      <w:pPr>
        <w:rPr>
          <w:rFonts w:ascii="Times New Roman" w:hAnsi="Times New Roman"/>
          <w:b/>
          <w:color w:val="000000"/>
          <w:sz w:val="28"/>
          <w:lang w:val="ru-RU"/>
        </w:rPr>
      </w:pPr>
      <w:r w:rsidRPr="004A30CF">
        <w:rPr>
          <w:rFonts w:ascii="Times New Roman" w:hAnsi="Times New Roman"/>
          <w:b/>
          <w:color w:val="000000"/>
          <w:sz w:val="28"/>
          <w:lang w:val="ru-RU"/>
        </w:rPr>
        <w:t>ЦИФРОВЫЕ ОБРАЗОВАТЕЛЬНЫЕ РЕСУРСЫ И РЕСУРСЫ СЕТИ ИНТЕРНЕТ</w:t>
      </w:r>
    </w:p>
    <w:p w:rsidR="00E61479" w:rsidRPr="004A30CF" w:rsidRDefault="004A30CF" w:rsidP="004A30CF">
      <w:pPr>
        <w:rPr>
          <w:lang w:val="ru-RU"/>
        </w:rPr>
        <w:sectPr w:rsidR="00E61479" w:rsidRPr="004A30CF">
          <w:pgSz w:w="11906" w:h="16383"/>
          <w:pgMar w:top="1134" w:right="850" w:bottom="1134" w:left="1701" w:header="720" w:footer="720" w:gutter="0"/>
          <w:cols w:space="720"/>
        </w:sectPr>
      </w:pPr>
      <w:r w:rsidRPr="004A30CF">
        <w:rPr>
          <w:rFonts w:ascii="Times New Roman" w:hAnsi="Times New Roman"/>
          <w:color w:val="000000"/>
          <w:sz w:val="28"/>
          <w:lang w:val="ru-RU"/>
        </w:rPr>
        <w:t>Библиотека ЦОК https://m.edsoo.ru/8bc28f4c</w:t>
      </w:r>
    </w:p>
    <w:bookmarkEnd w:id="50"/>
    <w:p w:rsidR="00E61479" w:rsidRPr="0056195E" w:rsidRDefault="00E61479" w:rsidP="00FF618C">
      <w:pPr>
        <w:rPr>
          <w:lang w:val="ru-RU"/>
        </w:rPr>
      </w:pPr>
    </w:p>
    <w:sectPr w:rsidR="00E61479" w:rsidRPr="0056195E">
      <w:pgSz w:w="11907" w:h="1683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5EB5" w:rsidRDefault="00335EB5">
      <w:pPr>
        <w:spacing w:line="240" w:lineRule="auto"/>
      </w:pPr>
      <w:r>
        <w:separator/>
      </w:r>
    </w:p>
  </w:endnote>
  <w:endnote w:type="continuationSeparator" w:id="0">
    <w:p w:rsidR="00335EB5" w:rsidRDefault="00335EB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5EB5" w:rsidRDefault="00335EB5">
      <w:pPr>
        <w:spacing w:after="0"/>
      </w:pPr>
      <w:r>
        <w:separator/>
      </w:r>
    </w:p>
  </w:footnote>
  <w:footnote w:type="continuationSeparator" w:id="0">
    <w:p w:rsidR="00335EB5" w:rsidRDefault="00335EB5">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239341B"/>
    <w:multiLevelType w:val="singleLevel"/>
    <w:tmpl w:val="9239341B"/>
    <w:lvl w:ilvl="0">
      <w:start w:val="1"/>
      <w:numFmt w:val="bullet"/>
      <w:lvlText w:val=""/>
      <w:lvlJc w:val="left"/>
      <w:pPr>
        <w:ind w:left="927" w:hanging="360"/>
      </w:pPr>
      <w:rPr>
        <w:rFonts w:ascii="Symbol" w:hAnsi="Symbol" w:hint="default"/>
      </w:rPr>
    </w:lvl>
  </w:abstractNum>
  <w:abstractNum w:abstractNumId="1">
    <w:nsid w:val="B5E306ED"/>
    <w:multiLevelType w:val="singleLevel"/>
    <w:tmpl w:val="B5E306ED"/>
    <w:lvl w:ilvl="0">
      <w:start w:val="1"/>
      <w:numFmt w:val="bullet"/>
      <w:lvlText w:val=""/>
      <w:lvlJc w:val="left"/>
      <w:pPr>
        <w:ind w:left="927" w:hanging="360"/>
      </w:pPr>
      <w:rPr>
        <w:rFonts w:ascii="Symbol" w:hAnsi="Symbol" w:hint="default"/>
      </w:rPr>
    </w:lvl>
  </w:abstractNum>
  <w:abstractNum w:abstractNumId="2">
    <w:nsid w:val="BF205925"/>
    <w:multiLevelType w:val="singleLevel"/>
    <w:tmpl w:val="BF205925"/>
    <w:lvl w:ilvl="0">
      <w:start w:val="1"/>
      <w:numFmt w:val="bullet"/>
      <w:lvlText w:val=""/>
      <w:lvlJc w:val="left"/>
      <w:pPr>
        <w:ind w:left="927" w:hanging="360"/>
      </w:pPr>
      <w:rPr>
        <w:rFonts w:ascii="Symbol" w:hAnsi="Symbol" w:hint="default"/>
      </w:rPr>
    </w:lvl>
  </w:abstractNum>
  <w:abstractNum w:abstractNumId="3">
    <w:nsid w:val="C8879AEF"/>
    <w:multiLevelType w:val="singleLevel"/>
    <w:tmpl w:val="C8879AEF"/>
    <w:lvl w:ilvl="0">
      <w:start w:val="1"/>
      <w:numFmt w:val="bullet"/>
      <w:lvlText w:val=""/>
      <w:lvlJc w:val="left"/>
      <w:pPr>
        <w:ind w:left="927" w:hanging="360"/>
      </w:pPr>
      <w:rPr>
        <w:rFonts w:ascii="Symbol" w:hAnsi="Symbol" w:hint="default"/>
      </w:rPr>
    </w:lvl>
  </w:abstractNum>
  <w:abstractNum w:abstractNumId="4">
    <w:nsid w:val="CF092B84"/>
    <w:multiLevelType w:val="singleLevel"/>
    <w:tmpl w:val="CF092B84"/>
    <w:lvl w:ilvl="0">
      <w:start w:val="1"/>
      <w:numFmt w:val="bullet"/>
      <w:lvlText w:val=""/>
      <w:lvlJc w:val="left"/>
      <w:pPr>
        <w:ind w:left="927" w:hanging="360"/>
      </w:pPr>
      <w:rPr>
        <w:rFonts w:ascii="Symbol" w:hAnsi="Symbol" w:hint="default"/>
      </w:rPr>
    </w:lvl>
  </w:abstractNum>
  <w:abstractNum w:abstractNumId="5">
    <w:nsid w:val="D7F9FE59"/>
    <w:multiLevelType w:val="singleLevel"/>
    <w:tmpl w:val="D7F9FE59"/>
    <w:lvl w:ilvl="0">
      <w:start w:val="1"/>
      <w:numFmt w:val="bullet"/>
      <w:lvlText w:val=""/>
      <w:lvlJc w:val="left"/>
      <w:pPr>
        <w:ind w:left="927" w:hanging="360"/>
      </w:pPr>
      <w:rPr>
        <w:rFonts w:ascii="Symbol" w:hAnsi="Symbol" w:hint="default"/>
      </w:rPr>
    </w:lvl>
  </w:abstractNum>
  <w:abstractNum w:abstractNumId="6">
    <w:nsid w:val="DCBA6B53"/>
    <w:multiLevelType w:val="singleLevel"/>
    <w:tmpl w:val="DCBA6B53"/>
    <w:lvl w:ilvl="0">
      <w:start w:val="1"/>
      <w:numFmt w:val="bullet"/>
      <w:lvlText w:val=""/>
      <w:lvlJc w:val="left"/>
      <w:pPr>
        <w:ind w:left="927" w:hanging="360"/>
      </w:pPr>
      <w:rPr>
        <w:rFonts w:ascii="Symbol" w:hAnsi="Symbol" w:hint="default"/>
      </w:rPr>
    </w:lvl>
  </w:abstractNum>
  <w:abstractNum w:abstractNumId="7">
    <w:nsid w:val="F4B5D9F5"/>
    <w:multiLevelType w:val="singleLevel"/>
    <w:tmpl w:val="F4B5D9F5"/>
    <w:lvl w:ilvl="0">
      <w:start w:val="1"/>
      <w:numFmt w:val="bullet"/>
      <w:lvlText w:val=""/>
      <w:lvlJc w:val="left"/>
      <w:pPr>
        <w:ind w:left="927" w:hanging="360"/>
      </w:pPr>
      <w:rPr>
        <w:rFonts w:ascii="Symbol" w:hAnsi="Symbol" w:hint="default"/>
      </w:rPr>
    </w:lvl>
  </w:abstractNum>
  <w:abstractNum w:abstractNumId="8">
    <w:nsid w:val="0053208E"/>
    <w:multiLevelType w:val="singleLevel"/>
    <w:tmpl w:val="0053208E"/>
    <w:lvl w:ilvl="0">
      <w:start w:val="1"/>
      <w:numFmt w:val="bullet"/>
      <w:lvlText w:val=""/>
      <w:lvlJc w:val="left"/>
      <w:pPr>
        <w:ind w:left="927" w:hanging="360"/>
      </w:pPr>
      <w:rPr>
        <w:rFonts w:ascii="Symbol" w:hAnsi="Symbol" w:hint="default"/>
      </w:rPr>
    </w:lvl>
  </w:abstractNum>
  <w:abstractNum w:abstractNumId="9">
    <w:nsid w:val="0248C179"/>
    <w:multiLevelType w:val="singleLevel"/>
    <w:tmpl w:val="0248C179"/>
    <w:lvl w:ilvl="0">
      <w:start w:val="1"/>
      <w:numFmt w:val="bullet"/>
      <w:lvlText w:val=""/>
      <w:lvlJc w:val="left"/>
      <w:pPr>
        <w:ind w:left="927" w:hanging="360"/>
      </w:pPr>
      <w:rPr>
        <w:rFonts w:ascii="Symbol" w:hAnsi="Symbol" w:hint="default"/>
      </w:rPr>
    </w:lvl>
  </w:abstractNum>
  <w:abstractNum w:abstractNumId="10">
    <w:nsid w:val="03D62ECE"/>
    <w:multiLevelType w:val="singleLevel"/>
    <w:tmpl w:val="03D62ECE"/>
    <w:lvl w:ilvl="0">
      <w:start w:val="1"/>
      <w:numFmt w:val="bullet"/>
      <w:lvlText w:val=""/>
      <w:lvlJc w:val="left"/>
      <w:pPr>
        <w:ind w:left="927" w:hanging="360"/>
      </w:pPr>
      <w:rPr>
        <w:rFonts w:ascii="Symbol" w:hAnsi="Symbol" w:hint="default"/>
      </w:rPr>
    </w:lvl>
  </w:abstractNum>
  <w:abstractNum w:abstractNumId="11">
    <w:nsid w:val="2470EC97"/>
    <w:multiLevelType w:val="singleLevel"/>
    <w:tmpl w:val="2470EC97"/>
    <w:lvl w:ilvl="0">
      <w:start w:val="1"/>
      <w:numFmt w:val="bullet"/>
      <w:lvlText w:val=""/>
      <w:lvlJc w:val="left"/>
      <w:pPr>
        <w:ind w:left="927" w:hanging="360"/>
      </w:pPr>
      <w:rPr>
        <w:rFonts w:ascii="Symbol" w:hAnsi="Symbol" w:hint="default"/>
      </w:rPr>
    </w:lvl>
  </w:abstractNum>
  <w:abstractNum w:abstractNumId="12">
    <w:nsid w:val="25B654F3"/>
    <w:multiLevelType w:val="singleLevel"/>
    <w:tmpl w:val="25B654F3"/>
    <w:lvl w:ilvl="0">
      <w:start w:val="1"/>
      <w:numFmt w:val="bullet"/>
      <w:lvlText w:val=""/>
      <w:lvlJc w:val="left"/>
      <w:pPr>
        <w:ind w:left="927" w:hanging="360"/>
      </w:pPr>
      <w:rPr>
        <w:rFonts w:ascii="Symbol" w:hAnsi="Symbol" w:hint="default"/>
      </w:rPr>
    </w:lvl>
  </w:abstractNum>
  <w:abstractNum w:abstractNumId="13">
    <w:nsid w:val="2A8F537B"/>
    <w:multiLevelType w:val="singleLevel"/>
    <w:tmpl w:val="2A8F537B"/>
    <w:lvl w:ilvl="0">
      <w:start w:val="1"/>
      <w:numFmt w:val="bullet"/>
      <w:lvlText w:val=""/>
      <w:lvlJc w:val="left"/>
      <w:pPr>
        <w:ind w:left="927" w:hanging="360"/>
      </w:pPr>
      <w:rPr>
        <w:rFonts w:ascii="Symbol" w:hAnsi="Symbol" w:hint="default"/>
      </w:rPr>
    </w:lvl>
  </w:abstractNum>
  <w:abstractNum w:abstractNumId="14">
    <w:nsid w:val="4D4DC07F"/>
    <w:multiLevelType w:val="singleLevel"/>
    <w:tmpl w:val="4D4DC07F"/>
    <w:lvl w:ilvl="0">
      <w:start w:val="1"/>
      <w:numFmt w:val="bullet"/>
      <w:lvlText w:val=""/>
      <w:lvlJc w:val="left"/>
      <w:pPr>
        <w:ind w:left="927" w:hanging="360"/>
      </w:pPr>
      <w:rPr>
        <w:rFonts w:ascii="Symbol" w:hAnsi="Symbol" w:hint="default"/>
      </w:rPr>
    </w:lvl>
  </w:abstractNum>
  <w:abstractNum w:abstractNumId="15">
    <w:nsid w:val="59ADCABA"/>
    <w:multiLevelType w:val="singleLevel"/>
    <w:tmpl w:val="59ADCABA"/>
    <w:lvl w:ilvl="0">
      <w:start w:val="1"/>
      <w:numFmt w:val="bullet"/>
      <w:lvlText w:val=""/>
      <w:lvlJc w:val="left"/>
      <w:pPr>
        <w:ind w:left="927" w:hanging="360"/>
      </w:pPr>
      <w:rPr>
        <w:rFonts w:ascii="Symbol" w:hAnsi="Symbol" w:hint="default"/>
      </w:rPr>
    </w:lvl>
  </w:abstractNum>
  <w:abstractNum w:abstractNumId="16">
    <w:nsid w:val="5A241D34"/>
    <w:multiLevelType w:val="singleLevel"/>
    <w:tmpl w:val="5A241D34"/>
    <w:lvl w:ilvl="0">
      <w:start w:val="1"/>
      <w:numFmt w:val="bullet"/>
      <w:lvlText w:val=""/>
      <w:lvlJc w:val="left"/>
      <w:pPr>
        <w:ind w:left="927" w:hanging="360"/>
      </w:pPr>
      <w:rPr>
        <w:rFonts w:ascii="Symbol" w:hAnsi="Symbol" w:hint="default"/>
      </w:rPr>
    </w:lvl>
  </w:abstractNum>
  <w:abstractNum w:abstractNumId="17">
    <w:nsid w:val="72183CF9"/>
    <w:multiLevelType w:val="singleLevel"/>
    <w:tmpl w:val="72183CF9"/>
    <w:lvl w:ilvl="0">
      <w:start w:val="1"/>
      <w:numFmt w:val="bullet"/>
      <w:lvlText w:val=""/>
      <w:lvlJc w:val="left"/>
      <w:pPr>
        <w:ind w:left="927" w:hanging="360"/>
      </w:pPr>
      <w:rPr>
        <w:rFonts w:ascii="Symbol" w:hAnsi="Symbol" w:hint="default"/>
      </w:rPr>
    </w:lvl>
  </w:abstractNum>
  <w:num w:numId="1">
    <w:abstractNumId w:val="8"/>
  </w:num>
  <w:num w:numId="2">
    <w:abstractNumId w:val="4"/>
  </w:num>
  <w:num w:numId="3">
    <w:abstractNumId w:val="15"/>
  </w:num>
  <w:num w:numId="4">
    <w:abstractNumId w:val="2"/>
  </w:num>
  <w:num w:numId="5">
    <w:abstractNumId w:val="1"/>
  </w:num>
  <w:num w:numId="6">
    <w:abstractNumId w:val="10"/>
  </w:num>
  <w:num w:numId="7">
    <w:abstractNumId w:val="12"/>
  </w:num>
  <w:num w:numId="8">
    <w:abstractNumId w:val="17"/>
  </w:num>
  <w:num w:numId="9">
    <w:abstractNumId w:val="9"/>
  </w:num>
  <w:num w:numId="10">
    <w:abstractNumId w:val="0"/>
  </w:num>
  <w:num w:numId="11">
    <w:abstractNumId w:val="13"/>
  </w:num>
  <w:num w:numId="12">
    <w:abstractNumId w:val="16"/>
  </w:num>
  <w:num w:numId="13">
    <w:abstractNumId w:val="3"/>
  </w:num>
  <w:num w:numId="14">
    <w:abstractNumId w:val="14"/>
  </w:num>
  <w:num w:numId="15">
    <w:abstractNumId w:val="7"/>
  </w:num>
  <w:num w:numId="16">
    <w:abstractNumId w:val="11"/>
  </w:num>
  <w:num w:numId="17">
    <w:abstractNumId w:val="6"/>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1479"/>
    <w:rsid w:val="00335EB5"/>
    <w:rsid w:val="004A30CF"/>
    <w:rsid w:val="0056195E"/>
    <w:rsid w:val="00E61479"/>
    <w:rsid w:val="00FF618C"/>
    <w:rsid w:val="04EC35E4"/>
    <w:rsid w:val="05BF62E2"/>
    <w:rsid w:val="06246943"/>
    <w:rsid w:val="29E076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Normal Indent" w:semiHidden="0" w:qFormat="1"/>
    <w:lsdException w:name="head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Strong" w:semiHidden="0" w:unhideWhenUsed="0"/>
    <w:lsdException w:name="Emphasis" w:semiHidden="0" w:uiPriority="20" w:unhideWhenUsed="0" w:qFormat="1"/>
    <w:lsdException w:name="Normal Table" w:qFormat="1"/>
    <w:lsdException w:name="Table Grid" w:semiHidden="0" w:uiPriority="59"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val="en-US"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Pr>
      <w:i/>
      <w:iCs/>
    </w:rPr>
  </w:style>
  <w:style w:type="character" w:styleId="a4">
    <w:name w:val="Hyperlink"/>
    <w:basedOn w:val="a0"/>
    <w:uiPriority w:val="99"/>
    <w:unhideWhenUsed/>
    <w:qFormat/>
    <w:rPr>
      <w:color w:val="0000FF" w:themeColor="hyperlink"/>
      <w:u w:val="single"/>
    </w:rPr>
  </w:style>
  <w:style w:type="paragraph" w:styleId="a5">
    <w:name w:val="Normal Indent"/>
    <w:basedOn w:val="a"/>
    <w:uiPriority w:val="99"/>
    <w:unhideWhenUsed/>
    <w:qFormat/>
    <w:pPr>
      <w:ind w:left="720"/>
    </w:pPr>
  </w:style>
  <w:style w:type="paragraph" w:styleId="a6">
    <w:name w:val="caption"/>
    <w:basedOn w:val="a"/>
    <w:next w:val="a"/>
    <w:uiPriority w:val="35"/>
    <w:semiHidden/>
    <w:unhideWhenUsed/>
    <w:qFormat/>
    <w:pPr>
      <w:spacing w:line="240" w:lineRule="auto"/>
    </w:pPr>
    <w:rPr>
      <w:b/>
      <w:bCs/>
      <w:color w:val="4F81BD" w:themeColor="accent1"/>
      <w:sz w:val="18"/>
      <w:szCs w:val="18"/>
    </w:rPr>
  </w:style>
  <w:style w:type="paragraph" w:styleId="a7">
    <w:name w:val="header"/>
    <w:basedOn w:val="a"/>
    <w:link w:val="a8"/>
    <w:uiPriority w:val="99"/>
    <w:unhideWhenUsed/>
    <w:qFormat/>
    <w:pPr>
      <w:tabs>
        <w:tab w:val="center" w:pos="4680"/>
        <w:tab w:val="right" w:pos="9360"/>
      </w:tabs>
    </w:pPr>
  </w:style>
  <w:style w:type="paragraph" w:styleId="a9">
    <w:name w:val="Title"/>
    <w:basedOn w:val="a"/>
    <w:next w:val="a"/>
    <w:link w:val="aa"/>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paragraph" w:styleId="ab">
    <w:name w:val="Subtitle"/>
    <w:basedOn w:val="a"/>
    <w:next w:val="a"/>
    <w:link w:val="ac"/>
    <w:uiPriority w:val="11"/>
    <w:qFormat/>
    <w:pPr>
      <w:ind w:left="86"/>
    </w:pPr>
    <w:rPr>
      <w:rFonts w:asciiTheme="majorHAnsi" w:eastAsiaTheme="majorEastAsia" w:hAnsiTheme="majorHAnsi" w:cstheme="majorBidi"/>
      <w:i/>
      <w:iCs/>
      <w:color w:val="4F81BD" w:themeColor="accent1"/>
      <w:spacing w:val="15"/>
      <w:sz w:val="24"/>
      <w:szCs w:val="24"/>
    </w:rPr>
  </w:style>
  <w:style w:type="table" w:styleId="ad">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8">
    <w:name w:val="Верхний колонтитул Знак"/>
    <w:basedOn w:val="a0"/>
    <w:link w:val="a7"/>
    <w:uiPriority w:val="99"/>
    <w:qFormat/>
  </w:style>
  <w:style w:type="character" w:customStyle="1" w:styleId="10">
    <w:name w:val="Заголовок 1 Знак"/>
    <w:basedOn w:val="a0"/>
    <w:link w:val="1"/>
    <w:uiPriority w:val="9"/>
    <w:qFormat/>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qFormat/>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qFormat/>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qFormat/>
    <w:rPr>
      <w:rFonts w:asciiTheme="majorHAnsi" w:eastAsiaTheme="majorEastAsia" w:hAnsiTheme="majorHAnsi" w:cstheme="majorBidi"/>
      <w:b/>
      <w:bCs/>
      <w:i/>
      <w:iCs/>
      <w:color w:val="4F81BD" w:themeColor="accent1"/>
    </w:rPr>
  </w:style>
  <w:style w:type="character" w:customStyle="1" w:styleId="ac">
    <w:name w:val="Подзаголовок Знак"/>
    <w:basedOn w:val="a0"/>
    <w:link w:val="ab"/>
    <w:uiPriority w:val="11"/>
    <w:qFormat/>
    <w:rPr>
      <w:rFonts w:asciiTheme="majorHAnsi" w:eastAsiaTheme="majorEastAsia" w:hAnsiTheme="majorHAnsi" w:cstheme="majorBidi"/>
      <w:i/>
      <w:iCs/>
      <w:color w:val="4F81BD" w:themeColor="accent1"/>
      <w:spacing w:val="15"/>
      <w:sz w:val="24"/>
      <w:szCs w:val="24"/>
    </w:rPr>
  </w:style>
  <w:style w:type="character" w:customStyle="1" w:styleId="aa">
    <w:name w:val="Название Знак"/>
    <w:basedOn w:val="a0"/>
    <w:link w:val="a9"/>
    <w:uiPriority w:val="10"/>
    <w:qFormat/>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Normal Indent" w:semiHidden="0" w:qFormat="1"/>
    <w:lsdException w:name="head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Strong" w:semiHidden="0" w:unhideWhenUsed="0"/>
    <w:lsdException w:name="Emphasis" w:semiHidden="0" w:uiPriority="20" w:unhideWhenUsed="0" w:qFormat="1"/>
    <w:lsdException w:name="Normal Table" w:qFormat="1"/>
    <w:lsdException w:name="Table Grid" w:semiHidden="0" w:uiPriority="59"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val="en-US"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Pr>
      <w:i/>
      <w:iCs/>
    </w:rPr>
  </w:style>
  <w:style w:type="character" w:styleId="a4">
    <w:name w:val="Hyperlink"/>
    <w:basedOn w:val="a0"/>
    <w:uiPriority w:val="99"/>
    <w:unhideWhenUsed/>
    <w:qFormat/>
    <w:rPr>
      <w:color w:val="0000FF" w:themeColor="hyperlink"/>
      <w:u w:val="single"/>
    </w:rPr>
  </w:style>
  <w:style w:type="paragraph" w:styleId="a5">
    <w:name w:val="Normal Indent"/>
    <w:basedOn w:val="a"/>
    <w:uiPriority w:val="99"/>
    <w:unhideWhenUsed/>
    <w:qFormat/>
    <w:pPr>
      <w:ind w:left="720"/>
    </w:pPr>
  </w:style>
  <w:style w:type="paragraph" w:styleId="a6">
    <w:name w:val="caption"/>
    <w:basedOn w:val="a"/>
    <w:next w:val="a"/>
    <w:uiPriority w:val="35"/>
    <w:semiHidden/>
    <w:unhideWhenUsed/>
    <w:qFormat/>
    <w:pPr>
      <w:spacing w:line="240" w:lineRule="auto"/>
    </w:pPr>
    <w:rPr>
      <w:b/>
      <w:bCs/>
      <w:color w:val="4F81BD" w:themeColor="accent1"/>
      <w:sz w:val="18"/>
      <w:szCs w:val="18"/>
    </w:rPr>
  </w:style>
  <w:style w:type="paragraph" w:styleId="a7">
    <w:name w:val="header"/>
    <w:basedOn w:val="a"/>
    <w:link w:val="a8"/>
    <w:uiPriority w:val="99"/>
    <w:unhideWhenUsed/>
    <w:qFormat/>
    <w:pPr>
      <w:tabs>
        <w:tab w:val="center" w:pos="4680"/>
        <w:tab w:val="right" w:pos="9360"/>
      </w:tabs>
    </w:pPr>
  </w:style>
  <w:style w:type="paragraph" w:styleId="a9">
    <w:name w:val="Title"/>
    <w:basedOn w:val="a"/>
    <w:next w:val="a"/>
    <w:link w:val="aa"/>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paragraph" w:styleId="ab">
    <w:name w:val="Subtitle"/>
    <w:basedOn w:val="a"/>
    <w:next w:val="a"/>
    <w:link w:val="ac"/>
    <w:uiPriority w:val="11"/>
    <w:qFormat/>
    <w:pPr>
      <w:ind w:left="86"/>
    </w:pPr>
    <w:rPr>
      <w:rFonts w:asciiTheme="majorHAnsi" w:eastAsiaTheme="majorEastAsia" w:hAnsiTheme="majorHAnsi" w:cstheme="majorBidi"/>
      <w:i/>
      <w:iCs/>
      <w:color w:val="4F81BD" w:themeColor="accent1"/>
      <w:spacing w:val="15"/>
      <w:sz w:val="24"/>
      <w:szCs w:val="24"/>
    </w:rPr>
  </w:style>
  <w:style w:type="table" w:styleId="ad">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8">
    <w:name w:val="Верхний колонтитул Знак"/>
    <w:basedOn w:val="a0"/>
    <w:link w:val="a7"/>
    <w:uiPriority w:val="99"/>
    <w:qFormat/>
  </w:style>
  <w:style w:type="character" w:customStyle="1" w:styleId="10">
    <w:name w:val="Заголовок 1 Знак"/>
    <w:basedOn w:val="a0"/>
    <w:link w:val="1"/>
    <w:uiPriority w:val="9"/>
    <w:qFormat/>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qFormat/>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qFormat/>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qFormat/>
    <w:rPr>
      <w:rFonts w:asciiTheme="majorHAnsi" w:eastAsiaTheme="majorEastAsia" w:hAnsiTheme="majorHAnsi" w:cstheme="majorBidi"/>
      <w:b/>
      <w:bCs/>
      <w:i/>
      <w:iCs/>
      <w:color w:val="4F81BD" w:themeColor="accent1"/>
    </w:rPr>
  </w:style>
  <w:style w:type="character" w:customStyle="1" w:styleId="ac">
    <w:name w:val="Подзаголовок Знак"/>
    <w:basedOn w:val="a0"/>
    <w:link w:val="ab"/>
    <w:uiPriority w:val="11"/>
    <w:qFormat/>
    <w:rPr>
      <w:rFonts w:asciiTheme="majorHAnsi" w:eastAsiaTheme="majorEastAsia" w:hAnsiTheme="majorHAnsi" w:cstheme="majorBidi"/>
      <w:i/>
      <w:iCs/>
      <w:color w:val="4F81BD" w:themeColor="accent1"/>
      <w:spacing w:val="15"/>
      <w:sz w:val="24"/>
      <w:szCs w:val="24"/>
    </w:rPr>
  </w:style>
  <w:style w:type="character" w:customStyle="1" w:styleId="aa">
    <w:name w:val="Название Знак"/>
    <w:basedOn w:val="a0"/>
    <w:link w:val="a9"/>
    <w:uiPriority w:val="10"/>
    <w:qFormat/>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69</Pages>
  <Words>15358</Words>
  <Characters>87541</Characters>
  <Application>Microsoft Office Word</Application>
  <DocSecurity>0</DocSecurity>
  <Lines>729</Lines>
  <Paragraphs>205</Paragraphs>
  <ScaleCrop>false</ScaleCrop>
  <Company/>
  <LinksUpToDate>false</LinksUpToDate>
  <CharactersWithSpaces>102694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dc:creator>
  <cp:lastModifiedBy>pedagog</cp:lastModifiedBy>
  <cp:revision>4</cp:revision>
  <dcterms:created xsi:type="dcterms:W3CDTF">2025-09-01T09:01:00Z</dcterms:created>
  <dcterms:modified xsi:type="dcterms:W3CDTF">2025-09-11T00:50:00Z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1049-12.2.0.21931</vt:lpwstr>
  </property>
  <property fmtid="{D5CDD505-2E9C-101B-9397-08002B2CF9AE}" pid="3" name="ICV">
    <vt:lpwstr>42EA1A6B1E424D1184753D2BA8CEFA8A_13</vt:lpwstr>
  </property>
</Properties>
</file>